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EC968" w14:textId="77777777" w:rsidR="00C864F0" w:rsidRDefault="00001929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РОССИЙСКАЯ ФЕДЕРАЦИЯ</w:t>
      </w:r>
    </w:p>
    <w:p w14:paraId="57215E5E" w14:textId="77777777" w:rsidR="00C864F0" w:rsidRDefault="00001929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ОРЛОВСКАЯ ОБЛАСТЬ</w:t>
      </w:r>
    </w:p>
    <w:p w14:paraId="362E0FD8" w14:textId="77777777" w:rsidR="00C864F0" w:rsidRDefault="00001929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АДМИНИСТРАЦИЯ ГОРОДА ОРЛА</w:t>
      </w:r>
    </w:p>
    <w:p w14:paraId="2022A730" w14:textId="77777777" w:rsidR="00C864F0" w:rsidRDefault="00001929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УПРАВЛЕНИЕ ОБРАЗОВАНИЯ, СПОРТА И ФИЗИЧЕСКОЙ КУЛЬТУРЫ</w:t>
      </w:r>
    </w:p>
    <w:p w14:paraId="6C74AE7B" w14:textId="77777777" w:rsidR="00C864F0" w:rsidRDefault="00001929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Муниципальное бюджетное общеобразовательное учреждение -</w:t>
      </w:r>
    </w:p>
    <w:p w14:paraId="5356A0EA" w14:textId="77777777" w:rsidR="00C864F0" w:rsidRDefault="00001929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средняя общеобразовательная школа №25 г. Орла</w:t>
      </w:r>
    </w:p>
    <w:p w14:paraId="3D681124" w14:textId="77777777" w:rsidR="00C864F0" w:rsidRDefault="0000192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302026 г. </w:t>
      </w:r>
      <w:r>
        <w:rPr>
          <w:rFonts w:ascii="Times New Roman" w:hAnsi="Times New Roman"/>
        </w:rPr>
        <w:t>Орел, ул. Энгельса, 90</w:t>
      </w:r>
    </w:p>
    <w:p w14:paraId="5C666DA4" w14:textId="77777777" w:rsidR="00C864F0" w:rsidRDefault="00001929">
      <w:pPr>
        <w:spacing w:after="0"/>
        <w:jc w:val="center"/>
        <w:rPr>
          <w:rStyle w:val="a3"/>
          <w:rFonts w:ascii="Times New Roman" w:hAnsi="Times New Roman"/>
          <w:lang w:val="en-US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6E8A73" wp14:editId="0CC24ED9">
                <wp:simplePos x="0" y="0"/>
                <wp:positionH relativeFrom="column">
                  <wp:posOffset>-730885</wp:posOffset>
                </wp:positionH>
                <wp:positionV relativeFrom="paragraph">
                  <wp:posOffset>240665</wp:posOffset>
                </wp:positionV>
                <wp:extent cx="6791325" cy="9525"/>
                <wp:effectExtent l="0" t="0" r="0" b="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9132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271374"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7.55pt,18.95pt" to="477.2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</w:rPr>
        <w:t>тел</w:t>
      </w:r>
      <w:r>
        <w:rPr>
          <w:rFonts w:ascii="Times New Roman" w:hAnsi="Times New Roman"/>
          <w:lang w:val="en-US"/>
        </w:rPr>
        <w:t>.8 (4862)74-08-07                                                     E-mail: oo_</w:t>
      </w:r>
      <w:r>
        <w:fldChar w:fldCharType="begin"/>
      </w:r>
      <w:r w:rsidRPr="00662CF9">
        <w:rPr>
          <w:lang w:val="en-US"/>
        </w:rPr>
        <w:instrText xml:space="preserve"> HYPERLINK "mailto:orel_sh25n@orel-region.ru" </w:instrText>
      </w:r>
      <w:r>
        <w:fldChar w:fldCharType="separate"/>
      </w:r>
      <w:r>
        <w:rPr>
          <w:rStyle w:val="a3"/>
          <w:rFonts w:ascii="Times New Roman" w:hAnsi="Times New Roman"/>
          <w:lang w:val="en-US"/>
        </w:rPr>
        <w:t>orel_sh25n@orel-</w:t>
      </w:r>
      <w:r>
        <w:rPr>
          <w:rStyle w:val="a3"/>
          <w:rFonts w:ascii="Times New Roman" w:hAnsi="Times New Roman"/>
          <w:lang w:val="en-US"/>
        </w:rPr>
        <w:t>region.ru</w:t>
      </w:r>
    </w:p>
    <w:p w14:paraId="60890511" w14:textId="77777777" w:rsidR="00C864F0" w:rsidRDefault="00C864F0">
      <w:pPr>
        <w:spacing w:after="0"/>
        <w:jc w:val="center"/>
        <w:rPr>
          <w:rStyle w:val="a3"/>
          <w:rFonts w:ascii="Times New Roman" w:hAnsi="Times New Roman"/>
          <w:lang w:val="en-US"/>
        </w:rPr>
      </w:pPr>
    </w:p>
    <w:p w14:paraId="03944AE0" w14:textId="77777777" w:rsidR="00C864F0" w:rsidRDefault="00001929">
      <w:pPr>
        <w:spacing w:after="0"/>
        <w:jc w:val="center"/>
        <w:rPr>
          <w:rFonts w:ascii="Times New Roman" w:hAnsi="Times New Roman"/>
          <w:lang w:val="en-US"/>
        </w:rPr>
      </w:pPr>
      <w:r>
        <w:rPr>
          <w:rStyle w:val="a3"/>
          <w:rFonts w:ascii="Times New Roman" w:hAnsi="Times New Roman"/>
          <w:lang w:val="en-US"/>
        </w:rPr>
        <w:fldChar w:fldCharType="end"/>
      </w:r>
    </w:p>
    <w:p w14:paraId="26C8BEE5" w14:textId="77777777" w:rsidR="00C864F0" w:rsidRDefault="00C864F0">
      <w:pPr>
        <w:spacing w:after="0"/>
        <w:rPr>
          <w:rFonts w:ascii="Times New Roman" w:hAnsi="Times New Roman"/>
          <w:lang w:val="en-US"/>
        </w:rPr>
      </w:pPr>
    </w:p>
    <w:p w14:paraId="7E5029D5" w14:textId="77777777" w:rsidR="00C864F0" w:rsidRPr="00662CF9" w:rsidRDefault="00C864F0">
      <w:pPr>
        <w:spacing w:after="0"/>
        <w:rPr>
          <w:rFonts w:ascii="Times New Roman" w:hAnsi="Times New Roman"/>
          <w:lang w:val="en-US"/>
        </w:rPr>
      </w:pPr>
    </w:p>
    <w:p w14:paraId="6461DDFE" w14:textId="77777777" w:rsidR="00C864F0" w:rsidRPr="00662CF9" w:rsidRDefault="00001929">
      <w:pPr>
        <w:spacing w:after="0"/>
        <w:rPr>
          <w:rFonts w:ascii="Times New Roman" w:hAnsi="Times New Roman"/>
          <w:lang w:val="en-US"/>
        </w:rPr>
      </w:pPr>
      <w:r w:rsidRPr="00662CF9">
        <w:rPr>
          <w:rFonts w:ascii="Times New Roman" w:hAnsi="Times New Roman"/>
          <w:lang w:val="en-US"/>
        </w:rPr>
        <w:t xml:space="preserve">                      </w:t>
      </w:r>
      <w:r w:rsidRPr="00662CF9">
        <w:rPr>
          <w:rFonts w:ascii="Times New Roman" w:hAnsi="Times New Roman"/>
          <w:lang w:val="en-US"/>
        </w:rPr>
        <w:tab/>
        <w:t xml:space="preserve">                                                                      </w:t>
      </w:r>
    </w:p>
    <w:p w14:paraId="198E3ECE" w14:textId="77777777" w:rsidR="00C864F0" w:rsidRPr="00662CF9" w:rsidRDefault="00C864F0">
      <w:pPr>
        <w:spacing w:after="0"/>
        <w:jc w:val="center"/>
        <w:rPr>
          <w:rFonts w:ascii="Times New Roman" w:hAnsi="Times New Roman"/>
          <w:lang w:val="en-US"/>
        </w:rPr>
      </w:pPr>
    </w:p>
    <w:p w14:paraId="010C1D09" w14:textId="77777777" w:rsidR="00C864F0" w:rsidRPr="00662CF9" w:rsidRDefault="00C864F0">
      <w:pPr>
        <w:jc w:val="center"/>
        <w:rPr>
          <w:lang w:val="en-US"/>
        </w:rPr>
      </w:pPr>
    </w:p>
    <w:p w14:paraId="48C29E96" w14:textId="77777777" w:rsidR="00C864F0" w:rsidRPr="00662CF9" w:rsidRDefault="00C864F0">
      <w:pPr>
        <w:jc w:val="center"/>
        <w:rPr>
          <w:lang w:val="en-US"/>
        </w:rPr>
      </w:pPr>
    </w:p>
    <w:p w14:paraId="6D4AC2CC" w14:textId="77777777" w:rsidR="00C864F0" w:rsidRPr="00662CF9" w:rsidRDefault="00C864F0">
      <w:pPr>
        <w:jc w:val="center"/>
        <w:rPr>
          <w:rFonts w:ascii="Times New Roman" w:hAnsi="Times New Roman"/>
          <w:sz w:val="28"/>
          <w:szCs w:val="28"/>
          <w:lang w:val="en-US"/>
        </w:rPr>
      </w:pPr>
    </w:p>
    <w:p w14:paraId="681FFD66" w14:textId="77777777" w:rsidR="00C864F0" w:rsidRDefault="0000192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</w:t>
      </w:r>
    </w:p>
    <w:p w14:paraId="2E492479" w14:textId="77777777" w:rsidR="00C864F0" w:rsidRDefault="0000192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Коррекционно</w:t>
      </w:r>
      <w:r>
        <w:rPr>
          <w:rFonts w:ascii="Times New Roman" w:hAnsi="Times New Roman"/>
          <w:b/>
          <w:sz w:val="28"/>
          <w:szCs w:val="28"/>
        </w:rPr>
        <w:t>-развивающего курса</w:t>
      </w:r>
    </w:p>
    <w:p w14:paraId="4708F772" w14:textId="77777777" w:rsidR="00C864F0" w:rsidRDefault="00001929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/>
          <w:b/>
          <w:sz w:val="28"/>
          <w:szCs w:val="28"/>
        </w:rPr>
        <w:t>Психокорреккционные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занятия»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3E09A0D0" w14:textId="77777777" w:rsidR="00C864F0" w:rsidRDefault="0000192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>обучающихся с ОВЗ</w:t>
      </w:r>
    </w:p>
    <w:p w14:paraId="126B2195" w14:textId="6CE813F2" w:rsidR="00C864F0" w:rsidRDefault="00C864F0">
      <w:pPr>
        <w:jc w:val="center"/>
        <w:rPr>
          <w:rFonts w:ascii="Times New Roman" w:hAnsi="Times New Roman"/>
          <w:sz w:val="28"/>
          <w:szCs w:val="28"/>
        </w:rPr>
      </w:pPr>
    </w:p>
    <w:p w14:paraId="32F418B0" w14:textId="77777777" w:rsidR="00C864F0" w:rsidRDefault="00C864F0">
      <w:pPr>
        <w:jc w:val="center"/>
        <w:rPr>
          <w:rFonts w:ascii="Times New Roman" w:hAnsi="Times New Roman"/>
          <w:sz w:val="28"/>
          <w:szCs w:val="28"/>
        </w:rPr>
      </w:pPr>
    </w:p>
    <w:p w14:paraId="5963DD52" w14:textId="77777777" w:rsidR="00C864F0" w:rsidRDefault="00C864F0">
      <w:pPr>
        <w:jc w:val="center"/>
        <w:rPr>
          <w:rFonts w:ascii="Times New Roman" w:hAnsi="Times New Roman"/>
          <w:sz w:val="28"/>
          <w:szCs w:val="28"/>
        </w:rPr>
      </w:pPr>
    </w:p>
    <w:p w14:paraId="672E7445" w14:textId="77777777" w:rsidR="00C864F0" w:rsidRDefault="00001929">
      <w:pPr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(Приложение 1 к АООП НОО</w:t>
      </w:r>
    </w:p>
    <w:p w14:paraId="7C2F60F7" w14:textId="77777777" w:rsidR="00C864F0" w:rsidRDefault="00001929">
      <w:pPr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обучающихся с </w:t>
      </w:r>
      <w:r>
        <w:rPr>
          <w:rFonts w:ascii="Times New Roman" w:hAnsi="Times New Roman"/>
          <w:b/>
          <w:u w:val="single"/>
        </w:rPr>
        <w:t>РАС</w:t>
      </w:r>
      <w:r>
        <w:rPr>
          <w:rFonts w:ascii="Times New Roman" w:hAnsi="Times New Roman"/>
          <w:b/>
          <w:u w:val="single"/>
        </w:rPr>
        <w:t xml:space="preserve"> (вариант </w:t>
      </w:r>
      <w:r>
        <w:rPr>
          <w:rFonts w:ascii="Times New Roman" w:hAnsi="Times New Roman"/>
          <w:b/>
          <w:u w:val="single"/>
        </w:rPr>
        <w:t>8.2</w:t>
      </w:r>
      <w:r>
        <w:rPr>
          <w:rFonts w:ascii="Times New Roman" w:hAnsi="Times New Roman"/>
          <w:b/>
          <w:u w:val="single"/>
        </w:rPr>
        <w:t>.)</w:t>
      </w:r>
    </w:p>
    <w:p w14:paraId="40A7E522" w14:textId="77777777" w:rsidR="00C864F0" w:rsidRDefault="00C864F0">
      <w:pPr>
        <w:jc w:val="center"/>
        <w:rPr>
          <w:rFonts w:ascii="Times New Roman" w:hAnsi="Times New Roman"/>
          <w:b/>
          <w:u w:val="single"/>
        </w:rPr>
      </w:pPr>
    </w:p>
    <w:p w14:paraId="040E1781" w14:textId="77777777" w:rsidR="00C864F0" w:rsidRDefault="00C864F0">
      <w:pPr>
        <w:jc w:val="center"/>
        <w:rPr>
          <w:rFonts w:ascii="Times New Roman" w:hAnsi="Times New Roman"/>
          <w:b/>
          <w:u w:val="single"/>
        </w:rPr>
      </w:pPr>
    </w:p>
    <w:p w14:paraId="2BA874A6" w14:textId="77777777" w:rsidR="00C864F0" w:rsidRDefault="00C864F0">
      <w:pPr>
        <w:jc w:val="center"/>
        <w:rPr>
          <w:b/>
          <w:u w:val="single"/>
        </w:rPr>
      </w:pPr>
    </w:p>
    <w:p w14:paraId="788FD466" w14:textId="77777777" w:rsidR="00C864F0" w:rsidRDefault="00C864F0">
      <w:pPr>
        <w:jc w:val="center"/>
        <w:rPr>
          <w:rFonts w:ascii="Times New Roman" w:hAnsi="Times New Roman"/>
          <w:b/>
          <w:bCs/>
          <w:sz w:val="28"/>
          <w:szCs w:val="28"/>
        </w:rPr>
        <w:sectPr w:rsidR="00C864F0">
          <w:footerReference w:type="default" r:id="rId8"/>
          <w:pgSz w:w="11906" w:h="16838"/>
          <w:pgMar w:top="1440" w:right="1800" w:bottom="1440" w:left="1800" w:header="720" w:footer="720" w:gutter="0"/>
          <w:pgNumType w:start="1"/>
          <w:cols w:space="720"/>
          <w:docGrid w:linePitch="360"/>
        </w:sectPr>
      </w:pPr>
    </w:p>
    <w:p w14:paraId="40D453ED" w14:textId="77777777" w:rsidR="00C864F0" w:rsidRDefault="00001929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Содержание</w:t>
      </w:r>
    </w:p>
    <w:p w14:paraId="2CA48324" w14:textId="77777777" w:rsidR="00C864F0" w:rsidRDefault="00001929">
      <w:pPr>
        <w:spacing w:after="0" w:line="2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1.Пояснительная записка…………………………………………</w:t>
      </w:r>
    </w:p>
    <w:p w14:paraId="3E47BFF7" w14:textId="77777777" w:rsidR="00C864F0" w:rsidRDefault="00001929">
      <w:pPr>
        <w:spacing w:after="0" w:line="2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2.Общая характеристика программы……</w:t>
      </w:r>
      <w:proofErr w:type="gramStart"/>
      <w:r>
        <w:rPr>
          <w:rFonts w:ascii="Times New Roman" w:hAnsi="Times New Roman"/>
          <w:sz w:val="28"/>
          <w:szCs w:val="28"/>
        </w:rPr>
        <w:t>…</w:t>
      </w:r>
      <w:r>
        <w:rPr>
          <w:rFonts w:ascii="Times New Roman" w:hAnsi="Times New Roman"/>
          <w:sz w:val="28"/>
          <w:szCs w:val="28"/>
        </w:rPr>
        <w:t>....</w:t>
      </w:r>
      <w:proofErr w:type="gramEnd"/>
      <w:r>
        <w:rPr>
          <w:rFonts w:ascii="Times New Roman" w:hAnsi="Times New Roman"/>
          <w:sz w:val="28"/>
          <w:szCs w:val="28"/>
        </w:rPr>
        <w:t>………………...</w:t>
      </w:r>
    </w:p>
    <w:p w14:paraId="619C2FEF" w14:textId="77777777" w:rsidR="00C864F0" w:rsidRDefault="00001929">
      <w:pPr>
        <w:spacing w:after="0" w:line="2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3.Описание ценностных ориентиров…………………………….</w:t>
      </w:r>
    </w:p>
    <w:p w14:paraId="3FE7CF6C" w14:textId="77777777" w:rsidR="00C864F0" w:rsidRDefault="00001929">
      <w:pPr>
        <w:spacing w:after="0" w:line="2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Содержание программы………………………………</w:t>
      </w:r>
      <w:proofErr w:type="gramStart"/>
      <w:r>
        <w:rPr>
          <w:rFonts w:ascii="Times New Roman" w:hAnsi="Times New Roman"/>
          <w:sz w:val="28"/>
          <w:szCs w:val="28"/>
        </w:rPr>
        <w:t>……</w:t>
      </w:r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14:paraId="3B0D35C8" w14:textId="77777777" w:rsidR="00C864F0" w:rsidRDefault="00001929">
      <w:pPr>
        <w:spacing w:after="0" w:line="2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5.Методическое обеспечение программы………………</w:t>
      </w:r>
      <w:proofErr w:type="gramStart"/>
      <w:r>
        <w:rPr>
          <w:rFonts w:ascii="Times New Roman" w:hAnsi="Times New Roman"/>
          <w:sz w:val="28"/>
          <w:szCs w:val="28"/>
        </w:rPr>
        <w:t>…….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14:paraId="04D50171" w14:textId="77777777" w:rsidR="00C864F0" w:rsidRDefault="00C864F0">
      <w:pPr>
        <w:spacing w:after="0" w:line="260" w:lineRule="auto"/>
        <w:ind w:firstLineChars="200" w:firstLine="442"/>
        <w:jc w:val="both"/>
        <w:rPr>
          <w:b/>
          <w:bCs/>
        </w:rPr>
      </w:pPr>
    </w:p>
    <w:p w14:paraId="7AA4FFF9" w14:textId="77777777" w:rsidR="00C864F0" w:rsidRDefault="00C864F0">
      <w:pPr>
        <w:rPr>
          <w:b/>
          <w:bCs/>
        </w:rPr>
      </w:pPr>
    </w:p>
    <w:p w14:paraId="26FCEEF1" w14:textId="77777777" w:rsidR="00C864F0" w:rsidRPr="00662CF9" w:rsidRDefault="00001929">
      <w:pPr>
        <w:rPr>
          <w:rFonts w:ascii="Times New Roman" w:hAnsi="Times New Roman"/>
          <w:b/>
          <w:bCs/>
          <w:sz w:val="24"/>
          <w:szCs w:val="24"/>
        </w:rPr>
      </w:pPr>
      <w:r w:rsidRPr="00662CF9"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50675437" w14:textId="77777777" w:rsidR="00C864F0" w:rsidRDefault="00001929">
      <w:pPr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lang w:val="en-US"/>
        </w:rPr>
        <w:lastRenderedPageBreak/>
        <w:t>I</w:t>
      </w:r>
      <w:r>
        <w:rPr>
          <w:rFonts w:ascii="Times New Roman" w:hAnsi="Times New Roman"/>
          <w:b/>
          <w:bCs/>
          <w:sz w:val="24"/>
          <w:szCs w:val="24"/>
        </w:rPr>
        <w:t xml:space="preserve"> .Пояснительная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записка</w:t>
      </w:r>
    </w:p>
    <w:p w14:paraId="27169275" w14:textId="77777777" w:rsidR="00C864F0" w:rsidRDefault="00001929">
      <w:pPr>
        <w:spacing w:after="0" w:line="240" w:lineRule="auto"/>
        <w:ind w:firstLineChars="200" w:firstLine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Адаптированная основная образовательная </w:t>
      </w:r>
      <w:proofErr w:type="gramStart"/>
      <w:r>
        <w:rPr>
          <w:rFonts w:ascii="Times New Roman" w:hAnsi="Times New Roman"/>
          <w:sz w:val="24"/>
          <w:szCs w:val="24"/>
        </w:rPr>
        <w:t xml:space="preserve">программа  </w:t>
      </w:r>
      <w:r>
        <w:rPr>
          <w:rFonts w:ascii="Times New Roman" w:hAnsi="Times New Roman"/>
          <w:sz w:val="24"/>
          <w:szCs w:val="24"/>
        </w:rPr>
        <w:t>коррекционно</w:t>
      </w:r>
      <w:proofErr w:type="gramEnd"/>
      <w:r>
        <w:rPr>
          <w:rFonts w:ascii="Times New Roman" w:hAnsi="Times New Roman"/>
          <w:sz w:val="24"/>
          <w:szCs w:val="24"/>
        </w:rPr>
        <w:t xml:space="preserve">-развивающего </w:t>
      </w:r>
      <w:proofErr w:type="spellStart"/>
      <w:r>
        <w:rPr>
          <w:rFonts w:ascii="Times New Roman" w:hAnsi="Times New Roman"/>
          <w:sz w:val="24"/>
          <w:szCs w:val="24"/>
        </w:rPr>
        <w:t>курса«Психокорреккционные</w:t>
      </w:r>
      <w:proofErr w:type="spellEnd"/>
      <w:r>
        <w:rPr>
          <w:rFonts w:ascii="Times New Roman" w:hAnsi="Times New Roman"/>
          <w:sz w:val="24"/>
          <w:szCs w:val="24"/>
        </w:rPr>
        <w:t xml:space="preserve"> занятия»</w:t>
      </w:r>
      <w:r>
        <w:rPr>
          <w:rFonts w:ascii="Times New Roman" w:hAnsi="Times New Roman"/>
          <w:sz w:val="24"/>
          <w:szCs w:val="24"/>
        </w:rPr>
        <w:t>, разработана в соответствии с программой АООП НОО</w:t>
      </w:r>
      <w:r>
        <w:rPr>
          <w:rFonts w:ascii="Times New Roman" w:hAnsi="Times New Roman"/>
          <w:sz w:val="24"/>
          <w:szCs w:val="24"/>
        </w:rPr>
        <w:t xml:space="preserve"> вариант 8.2.</w:t>
      </w:r>
      <w:r>
        <w:rPr>
          <w:rFonts w:ascii="Times New Roman" w:hAnsi="Times New Roman"/>
          <w:sz w:val="24"/>
          <w:szCs w:val="24"/>
        </w:rPr>
        <w:t xml:space="preserve"> муниципального бюджетного общеобразовательного учреждения средней об</w:t>
      </w:r>
      <w:r>
        <w:rPr>
          <w:rFonts w:ascii="Times New Roman" w:hAnsi="Times New Roman"/>
          <w:sz w:val="24"/>
          <w:szCs w:val="24"/>
        </w:rPr>
        <w:t xml:space="preserve">щеобразовательной школы № 25 </w:t>
      </w:r>
      <w:proofErr w:type="spellStart"/>
      <w:r>
        <w:rPr>
          <w:rFonts w:ascii="Times New Roman" w:hAnsi="Times New Roman"/>
          <w:sz w:val="24"/>
          <w:szCs w:val="24"/>
        </w:rPr>
        <w:t>г.Орла</w:t>
      </w:r>
      <w:proofErr w:type="spellEnd"/>
      <w:r>
        <w:rPr>
          <w:rFonts w:ascii="Times New Roman" w:hAnsi="Times New Roman"/>
          <w:sz w:val="24"/>
          <w:szCs w:val="24"/>
        </w:rPr>
        <w:t xml:space="preserve">- далее школа, на основе требований Федерального государственного образовательного стандарта начального общего образования обучающихся с ограниченными возможностями здоровья </w:t>
      </w:r>
    </w:p>
    <w:p w14:paraId="27FD4921" w14:textId="77777777" w:rsidR="00C864F0" w:rsidRDefault="00001929">
      <w:pPr>
        <w:spacing w:after="0" w:line="240" w:lineRule="auto"/>
        <w:ind w:firstLineChars="200" w:firstLine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&lt;Приказ </w:t>
      </w:r>
      <w:proofErr w:type="spellStart"/>
      <w:r>
        <w:rPr>
          <w:rFonts w:ascii="Times New Roman" w:hAnsi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России от 24 ноября 202</w:t>
      </w:r>
      <w:r>
        <w:rPr>
          <w:rFonts w:ascii="Times New Roman" w:hAnsi="Times New Roman"/>
          <w:sz w:val="24"/>
          <w:szCs w:val="24"/>
        </w:rPr>
        <w:t>2 года№1023 утверждает федеральную адаптированную образовательную программу начального общего образования для обучающихся с ограниченными возможностями здоровья (ФАОП НОО).</w:t>
      </w:r>
    </w:p>
    <w:p w14:paraId="3AEB3A6D" w14:textId="77777777" w:rsidR="00C864F0" w:rsidRDefault="00001929">
      <w:pPr>
        <w:spacing w:after="0" w:line="240" w:lineRule="auto"/>
        <w:ind w:firstLineChars="200" w:firstLine="48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u w:val="single"/>
        </w:rPr>
        <w:t>&lt; </w:t>
      </w:r>
      <w:r>
        <w:rPr>
          <w:rFonts w:ascii="Times New Roman" w:hAnsi="Times New Roman"/>
          <w:sz w:val="24"/>
          <w:szCs w:val="24"/>
        </w:rPr>
        <w:t>Приказ</w:t>
      </w:r>
      <w:proofErr w:type="gramEnd"/>
      <w:r>
        <w:rPr>
          <w:rFonts w:ascii="Times New Roman" w:hAnsi="Times New Roman"/>
          <w:sz w:val="24"/>
          <w:szCs w:val="24"/>
        </w:rPr>
        <w:t xml:space="preserve"> Министерства просвещения Российской Федерации от 30 сентября 2022 г. N 874</w:t>
      </w:r>
      <w:r>
        <w:rPr>
          <w:rFonts w:ascii="Times New Roman" w:hAnsi="Times New Roman"/>
          <w:sz w:val="24"/>
          <w:szCs w:val="24"/>
        </w:rPr>
        <w:t> "Об утверждении Порядка разработки и утверждения федеральных основных общеобразовательных программ" (зарегистрирован Минюстом России 2 ноября 2022 г., регистрационный N 70809).</w:t>
      </w:r>
    </w:p>
    <w:p w14:paraId="6D2D2D5A" w14:textId="77777777" w:rsidR="00C864F0" w:rsidRDefault="00001929">
      <w:pPr>
        <w:spacing w:after="0" w:line="240" w:lineRule="auto"/>
        <w:ind w:firstLineChars="200" w:firstLine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</w:t>
      </w:r>
      <w:r>
        <w:rPr>
          <w:rFonts w:ascii="Times New Roman" w:hAnsi="Times New Roman"/>
          <w:sz w:val="24"/>
          <w:szCs w:val="24"/>
        </w:rPr>
        <w:t>СанПиН 1.2.3685-21 "Гигиенические нормативы и требования к обеспечению безопа</w:t>
      </w:r>
      <w:r>
        <w:rPr>
          <w:rFonts w:ascii="Times New Roman" w:hAnsi="Times New Roman"/>
          <w:sz w:val="24"/>
          <w:szCs w:val="24"/>
        </w:rPr>
        <w:t>сности и (или) безвредности для человека факторов среды обитания"</w:t>
      </w:r>
      <w:r>
        <w:rPr>
          <w:rFonts w:ascii="Times New Roman" w:hAnsi="Times New Roman"/>
          <w:sz w:val="24"/>
          <w:szCs w:val="24"/>
        </w:rPr>
        <w:t>, утвержденными </w:t>
      </w:r>
      <w:r>
        <w:rPr>
          <w:rFonts w:ascii="Times New Roman" w:hAnsi="Times New Roman"/>
          <w:sz w:val="24"/>
          <w:szCs w:val="24"/>
        </w:rPr>
        <w:t>постановлением Главного государственного санитарного врача Российской Федерации от 28 января 2021 г. N 2</w:t>
      </w:r>
      <w:r>
        <w:rPr>
          <w:rFonts w:ascii="Times New Roman" w:hAnsi="Times New Roman"/>
          <w:sz w:val="24"/>
          <w:szCs w:val="24"/>
        </w:rPr>
        <w:t> (зарегистрировано Министерством юстиции Российской Федерации 29 января</w:t>
      </w:r>
      <w:r>
        <w:rPr>
          <w:rFonts w:ascii="Times New Roman" w:hAnsi="Times New Roman"/>
          <w:sz w:val="24"/>
          <w:szCs w:val="24"/>
        </w:rPr>
        <w:t xml:space="preserve"> 2021 г., регистрационный N 62296), действующими до 1 марта 2027 г. (далее - Гигиенические нормативы), и санитарными правилами </w:t>
      </w:r>
      <w:r>
        <w:rPr>
          <w:rFonts w:ascii="Times New Roman" w:hAnsi="Times New Roman"/>
          <w:sz w:val="24"/>
          <w:szCs w:val="24"/>
        </w:rPr>
        <w:t>СП 2.4.3648-20 "Санитарно-эпидемиологические требования к организациям воспитания и обучения, отдыха и оздоровления детей и молод</w:t>
      </w:r>
      <w:r>
        <w:rPr>
          <w:rFonts w:ascii="Times New Roman" w:hAnsi="Times New Roman"/>
          <w:sz w:val="24"/>
          <w:szCs w:val="24"/>
        </w:rPr>
        <w:t>ежи"</w:t>
      </w:r>
      <w:r>
        <w:rPr>
          <w:rFonts w:ascii="Times New Roman" w:hAnsi="Times New Roman"/>
          <w:sz w:val="24"/>
          <w:szCs w:val="24"/>
        </w:rPr>
        <w:t>, утвержденными </w:t>
      </w:r>
      <w:r>
        <w:rPr>
          <w:rFonts w:ascii="Times New Roman" w:hAnsi="Times New Roman"/>
          <w:sz w:val="24"/>
          <w:szCs w:val="24"/>
        </w:rPr>
        <w:t>постановлением Главного государственного санитарного врача Российской Федерации от 28 сентября 2020 г. N 28</w:t>
      </w:r>
      <w:r>
        <w:rPr>
          <w:rFonts w:ascii="Times New Roman" w:hAnsi="Times New Roman"/>
          <w:sz w:val="24"/>
          <w:szCs w:val="24"/>
        </w:rPr>
        <w:t> (зарегистрировано Министерством юстиции Российской Федерации 18 декабря 2020 г., регистрационный N 61573), действующими до 1 янв</w:t>
      </w:r>
      <w:r>
        <w:rPr>
          <w:rFonts w:ascii="Times New Roman" w:hAnsi="Times New Roman"/>
          <w:sz w:val="24"/>
          <w:szCs w:val="24"/>
        </w:rPr>
        <w:t>аря 2027 г. (далее - Санитарно-эпидемиологические требования).</w:t>
      </w:r>
    </w:p>
    <w:p w14:paraId="7931DA04" w14:textId="77777777" w:rsidR="00C864F0" w:rsidRDefault="00001929">
      <w:pPr>
        <w:spacing w:after="0" w:line="240" w:lineRule="auto"/>
        <w:ind w:firstLineChars="200" w:firstLine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&lt;Приказ Минобрнауки России от 19.12.2014 N 1598 (ред. от 08.11.2022) "Об утверждении федерального государственного образовательного стандарта начального общего образования </w:t>
      </w:r>
      <w:r>
        <w:rPr>
          <w:rFonts w:ascii="Times New Roman" w:hAnsi="Times New Roman"/>
          <w:sz w:val="24"/>
          <w:szCs w:val="24"/>
        </w:rPr>
        <w:t>обучающихся с ограниченными возможностями здоровья" (Зарегистрировано в Минюсте России 03.02.2015 N 35847)</w:t>
      </w:r>
    </w:p>
    <w:p w14:paraId="0885C344" w14:textId="77777777" w:rsidR="00C864F0" w:rsidRDefault="00001929">
      <w:pPr>
        <w:spacing w:line="240" w:lineRule="auto"/>
        <w:ind w:firstLineChars="200" w:firstLine="48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</w:t>
      </w:r>
      <w:r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коррекционного</w:t>
      </w:r>
      <w:r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b/>
          <w:spacing w:val="-4"/>
          <w:sz w:val="24"/>
          <w:szCs w:val="24"/>
        </w:rPr>
        <w:t>курса</w:t>
      </w:r>
    </w:p>
    <w:p w14:paraId="0EA0CC44" w14:textId="77777777" w:rsidR="00C864F0" w:rsidRDefault="00001929">
      <w:pPr>
        <w:spacing w:after="0" w:line="240" w:lineRule="auto"/>
        <w:ind w:firstLineChars="200" w:firstLine="4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Основной целью формирования коммуникативного поведения </w:t>
      </w:r>
      <w:r>
        <w:rPr>
          <w:rFonts w:ascii="Times New Roman" w:hAnsi="Times New Roman"/>
          <w:sz w:val="24"/>
          <w:szCs w:val="24"/>
        </w:rPr>
        <w:t>у обучающихся с РАС является активизация навыков вербальной и неверб</w:t>
      </w:r>
      <w:r>
        <w:rPr>
          <w:rFonts w:ascii="Times New Roman" w:hAnsi="Times New Roman"/>
          <w:sz w:val="24"/>
          <w:szCs w:val="24"/>
        </w:rPr>
        <w:t>альной коммуникации в различных социальных ситуациях, их подготовка к жизни в современном обществе.</w:t>
      </w:r>
    </w:p>
    <w:p w14:paraId="49C907E5" w14:textId="77777777" w:rsidR="00C864F0" w:rsidRDefault="00001929">
      <w:pPr>
        <w:pStyle w:val="a6"/>
        <w:spacing w:after="0" w:line="240" w:lineRule="auto"/>
        <w:ind w:firstLineChars="200" w:firstLine="480"/>
        <w:jc w:val="both"/>
        <w:rPr>
          <w:b/>
        </w:rPr>
      </w:pPr>
      <w:r>
        <w:t>В</w:t>
      </w:r>
      <w:r>
        <w:rPr>
          <w:spacing w:val="-6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формированию</w:t>
      </w:r>
      <w:r>
        <w:rPr>
          <w:spacing w:val="-3"/>
        </w:rPr>
        <w:t xml:space="preserve"> </w:t>
      </w:r>
      <w:r>
        <w:t>коммуникативного</w:t>
      </w:r>
      <w:r>
        <w:rPr>
          <w:spacing w:val="-4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решаются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b/>
          <w:spacing w:val="-2"/>
        </w:rPr>
        <w:t>задачи:</w:t>
      </w:r>
    </w:p>
    <w:p w14:paraId="4040C910" w14:textId="77777777" w:rsidR="00C864F0" w:rsidRDefault="00001929">
      <w:pPr>
        <w:pStyle w:val="a9"/>
        <w:numPr>
          <w:ilvl w:val="0"/>
          <w:numId w:val="1"/>
        </w:numPr>
        <w:tabs>
          <w:tab w:val="left" w:pos="860"/>
        </w:tabs>
        <w:spacing w:after="0" w:line="240" w:lineRule="auto"/>
        <w:ind w:left="0" w:firstLineChars="200" w:firstLine="480"/>
        <w:jc w:val="both"/>
        <w:rPr>
          <w:color w:val="000009"/>
          <w:sz w:val="24"/>
          <w:szCs w:val="24"/>
        </w:rPr>
      </w:pPr>
      <w:r>
        <w:rPr>
          <w:color w:val="000009"/>
          <w:sz w:val="24"/>
          <w:szCs w:val="24"/>
        </w:rPr>
        <w:t>формировать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мотивацию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к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взаимодействию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со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сверстниками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и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pacing w:val="-2"/>
          <w:sz w:val="24"/>
          <w:szCs w:val="24"/>
        </w:rPr>
        <w:t>взрослыми;</w:t>
      </w:r>
    </w:p>
    <w:p w14:paraId="106E41BC" w14:textId="77777777" w:rsidR="00C864F0" w:rsidRDefault="00001929">
      <w:pPr>
        <w:pStyle w:val="a9"/>
        <w:numPr>
          <w:ilvl w:val="0"/>
          <w:numId w:val="1"/>
        </w:numPr>
        <w:tabs>
          <w:tab w:val="left" w:pos="860"/>
        </w:tabs>
        <w:spacing w:after="0" w:line="240" w:lineRule="auto"/>
        <w:ind w:left="0" w:firstLineChars="200" w:firstLine="480"/>
        <w:jc w:val="both"/>
        <w:rPr>
          <w:color w:val="000009"/>
          <w:sz w:val="24"/>
          <w:szCs w:val="24"/>
        </w:rPr>
      </w:pPr>
      <w:r>
        <w:rPr>
          <w:color w:val="000009"/>
          <w:sz w:val="24"/>
          <w:szCs w:val="24"/>
        </w:rPr>
        <w:t>способствовать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обеспечению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системного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подхода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к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созданию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условий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для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развития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у</w:t>
      </w:r>
      <w:r>
        <w:rPr>
          <w:color w:val="000009"/>
          <w:spacing w:val="-1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детей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с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ограниченными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речевыми способностями возможности выражать свои желания, быть услышанными своими близкими и обществом;</w:t>
      </w:r>
    </w:p>
    <w:p w14:paraId="70DC7162" w14:textId="77777777" w:rsidR="00C864F0" w:rsidRDefault="00001929">
      <w:pPr>
        <w:pStyle w:val="a9"/>
        <w:numPr>
          <w:ilvl w:val="0"/>
          <w:numId w:val="1"/>
        </w:numPr>
        <w:tabs>
          <w:tab w:val="left" w:pos="860"/>
        </w:tabs>
        <w:spacing w:after="0" w:line="240" w:lineRule="auto"/>
        <w:ind w:left="0" w:firstLineChars="200" w:firstLine="480"/>
        <w:jc w:val="both"/>
        <w:rPr>
          <w:color w:val="000009"/>
          <w:sz w:val="24"/>
          <w:szCs w:val="24"/>
        </w:rPr>
      </w:pPr>
      <w:r>
        <w:rPr>
          <w:color w:val="000009"/>
          <w:sz w:val="24"/>
          <w:szCs w:val="24"/>
        </w:rPr>
        <w:t>способствовать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коррекции</w:t>
      </w:r>
      <w:r>
        <w:rPr>
          <w:color w:val="000009"/>
          <w:spacing w:val="-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нарушений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аффективного,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сенсорно-перцептивного,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коммуникативного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и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личностного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 xml:space="preserve">развития, </w:t>
      </w:r>
      <w:proofErr w:type="spellStart"/>
      <w:r>
        <w:rPr>
          <w:color w:val="000009"/>
          <w:sz w:val="24"/>
          <w:szCs w:val="24"/>
        </w:rPr>
        <w:t>дезадаптивных</w:t>
      </w:r>
      <w:proofErr w:type="spellEnd"/>
      <w:r>
        <w:rPr>
          <w:color w:val="000009"/>
          <w:sz w:val="24"/>
          <w:szCs w:val="24"/>
        </w:rPr>
        <w:t xml:space="preserve"> форм поведения;</w:t>
      </w:r>
    </w:p>
    <w:p w14:paraId="53F69D42" w14:textId="77777777" w:rsidR="00C864F0" w:rsidRDefault="00001929">
      <w:pPr>
        <w:pStyle w:val="a9"/>
        <w:numPr>
          <w:ilvl w:val="0"/>
          <w:numId w:val="1"/>
        </w:numPr>
        <w:tabs>
          <w:tab w:val="left" w:pos="860"/>
        </w:tabs>
        <w:spacing w:after="0" w:line="240" w:lineRule="auto"/>
        <w:ind w:left="0" w:firstLineChars="200" w:firstLine="480"/>
        <w:jc w:val="both"/>
        <w:rPr>
          <w:color w:val="000009"/>
          <w:sz w:val="24"/>
          <w:szCs w:val="24"/>
        </w:rPr>
      </w:pPr>
      <w:r>
        <w:rPr>
          <w:color w:val="000009"/>
          <w:sz w:val="24"/>
          <w:szCs w:val="24"/>
        </w:rPr>
        <w:t>способствовать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активизации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навыков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устной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коммуникации,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речевого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поведения,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включая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выражение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мыслей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и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чувств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 xml:space="preserve">в </w:t>
      </w:r>
      <w:r>
        <w:rPr>
          <w:color w:val="000009"/>
          <w:sz w:val="24"/>
          <w:szCs w:val="24"/>
        </w:rPr>
        <w:t>самостоятельных высказываниях;</w:t>
      </w:r>
    </w:p>
    <w:p w14:paraId="36FBD31B" w14:textId="77777777" w:rsidR="00C864F0" w:rsidRDefault="00001929">
      <w:pPr>
        <w:pStyle w:val="a9"/>
        <w:numPr>
          <w:ilvl w:val="0"/>
          <w:numId w:val="1"/>
        </w:numPr>
        <w:tabs>
          <w:tab w:val="left" w:pos="860"/>
        </w:tabs>
        <w:spacing w:after="0" w:line="240" w:lineRule="auto"/>
        <w:ind w:left="0" w:firstLineChars="200" w:firstLine="480"/>
        <w:jc w:val="both"/>
        <w:rPr>
          <w:color w:val="000009"/>
          <w:sz w:val="24"/>
          <w:szCs w:val="24"/>
        </w:rPr>
      </w:pPr>
      <w:r>
        <w:rPr>
          <w:color w:val="000009"/>
          <w:sz w:val="24"/>
          <w:szCs w:val="24"/>
        </w:rPr>
        <w:t>развивать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коммуникативные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навыки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обучающихся,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формировать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средства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невербальной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и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вербальной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коммуникации,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их использование в различных видах учебной и внешкольной деятельности.</w:t>
      </w:r>
    </w:p>
    <w:p w14:paraId="75DE7C63" w14:textId="77777777" w:rsidR="00C864F0" w:rsidRDefault="00001929">
      <w:pPr>
        <w:pStyle w:val="a6"/>
        <w:spacing w:line="240" w:lineRule="auto"/>
        <w:ind w:firstLineChars="200" w:firstLine="480"/>
        <w:jc w:val="both"/>
      </w:pPr>
      <w:r>
        <w:rPr>
          <w:i/>
        </w:rPr>
        <w:t xml:space="preserve">Конечной целью </w:t>
      </w:r>
      <w:r>
        <w:t xml:space="preserve">оказания помощи детям с РАС </w:t>
      </w:r>
      <w:r>
        <w:t>является повышение качества жизни человека с расстройством аутистического спектра и его семьи, что включает в себя:</w:t>
      </w:r>
    </w:p>
    <w:p w14:paraId="7356CA0A" w14:textId="77777777" w:rsidR="00C864F0" w:rsidRDefault="00001929">
      <w:pPr>
        <w:pStyle w:val="a9"/>
        <w:numPr>
          <w:ilvl w:val="0"/>
          <w:numId w:val="1"/>
        </w:numPr>
        <w:tabs>
          <w:tab w:val="left" w:pos="860"/>
        </w:tabs>
        <w:spacing w:after="0" w:line="240" w:lineRule="auto"/>
        <w:ind w:left="0" w:firstLineChars="200" w:firstLine="480"/>
        <w:jc w:val="both"/>
        <w:rPr>
          <w:sz w:val="24"/>
          <w:szCs w:val="24"/>
        </w:rPr>
      </w:pPr>
      <w:r>
        <w:rPr>
          <w:sz w:val="24"/>
          <w:szCs w:val="24"/>
        </w:rPr>
        <w:t>повышение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ресурса</w:t>
      </w:r>
      <w:r>
        <w:rPr>
          <w:spacing w:val="-2"/>
          <w:sz w:val="24"/>
          <w:szCs w:val="24"/>
        </w:rPr>
        <w:t xml:space="preserve"> самостоятельности;</w:t>
      </w:r>
    </w:p>
    <w:p w14:paraId="6391C702" w14:textId="77777777" w:rsidR="00C864F0" w:rsidRDefault="00001929">
      <w:pPr>
        <w:pStyle w:val="a9"/>
        <w:numPr>
          <w:ilvl w:val="0"/>
          <w:numId w:val="1"/>
        </w:numPr>
        <w:tabs>
          <w:tab w:val="left" w:pos="860"/>
        </w:tabs>
        <w:spacing w:after="0" w:line="240" w:lineRule="auto"/>
        <w:ind w:left="0" w:firstLineChars="200" w:firstLine="480"/>
        <w:jc w:val="both"/>
        <w:rPr>
          <w:sz w:val="24"/>
          <w:szCs w:val="24"/>
        </w:rPr>
      </w:pPr>
      <w:r>
        <w:rPr>
          <w:sz w:val="24"/>
          <w:szCs w:val="24"/>
        </w:rPr>
        <w:t>возможность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устанавливать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социальные</w:t>
      </w:r>
      <w:r>
        <w:rPr>
          <w:spacing w:val="-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отношения;</w:t>
      </w:r>
    </w:p>
    <w:p w14:paraId="6A8C8EC9" w14:textId="77777777" w:rsidR="00C864F0" w:rsidRDefault="00001929">
      <w:pPr>
        <w:pStyle w:val="a9"/>
        <w:numPr>
          <w:ilvl w:val="0"/>
          <w:numId w:val="1"/>
        </w:numPr>
        <w:tabs>
          <w:tab w:val="left" w:pos="860"/>
        </w:tabs>
        <w:spacing w:after="0" w:line="240" w:lineRule="auto"/>
        <w:ind w:left="0" w:firstLineChars="200" w:firstLine="480"/>
        <w:jc w:val="both"/>
        <w:rPr>
          <w:sz w:val="24"/>
          <w:szCs w:val="24"/>
        </w:rPr>
      </w:pPr>
      <w:r>
        <w:rPr>
          <w:sz w:val="24"/>
          <w:szCs w:val="24"/>
        </w:rPr>
        <w:t>возможность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учиться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работать.</w:t>
      </w:r>
    </w:p>
    <w:p w14:paraId="2D4EA6E9" w14:textId="77777777" w:rsidR="00C864F0" w:rsidRDefault="00001929">
      <w:pPr>
        <w:pStyle w:val="a6"/>
        <w:spacing w:line="240" w:lineRule="auto"/>
        <w:ind w:firstLineChars="200" w:firstLine="480"/>
        <w:jc w:val="both"/>
      </w:pPr>
      <w:r>
        <w:lastRenderedPageBreak/>
        <w:t xml:space="preserve">Цели, задачи, </w:t>
      </w:r>
      <w:r>
        <w:t>содержательные области, составляющие основу коррекционного курса, позволяют эффективно использовать данную программу</w:t>
      </w:r>
      <w:r>
        <w:rPr>
          <w:spacing w:val="-14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работе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детьми,</w:t>
      </w:r>
      <w:r>
        <w:rPr>
          <w:spacing w:val="-10"/>
        </w:rPr>
        <w:t xml:space="preserve"> </w:t>
      </w:r>
      <w:r>
        <w:t>обучающимися</w:t>
      </w:r>
      <w:r>
        <w:rPr>
          <w:spacing w:val="-6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разным</w:t>
      </w:r>
      <w:r>
        <w:rPr>
          <w:spacing w:val="-11"/>
        </w:rPr>
        <w:t xml:space="preserve"> </w:t>
      </w:r>
      <w:r>
        <w:t>вариантам</w:t>
      </w:r>
      <w:r>
        <w:rPr>
          <w:spacing w:val="-11"/>
        </w:rPr>
        <w:t xml:space="preserve"> </w:t>
      </w:r>
      <w:r>
        <w:t>АООП</w:t>
      </w:r>
      <w:r>
        <w:rPr>
          <w:spacing w:val="-10"/>
        </w:rPr>
        <w:t xml:space="preserve"> </w:t>
      </w:r>
      <w:r>
        <w:t>НОО</w:t>
      </w:r>
      <w:r>
        <w:rPr>
          <w:spacing w:val="-10"/>
        </w:rPr>
        <w:t xml:space="preserve"> </w:t>
      </w:r>
      <w:r>
        <w:t>РАС</w:t>
      </w:r>
      <w:r>
        <w:rPr>
          <w:spacing w:val="-9"/>
        </w:rPr>
        <w:t xml:space="preserve"> </w:t>
      </w:r>
      <w:r>
        <w:t>(8.1,</w:t>
      </w:r>
      <w:r>
        <w:rPr>
          <w:spacing w:val="-10"/>
        </w:rPr>
        <w:t xml:space="preserve"> </w:t>
      </w:r>
      <w:r>
        <w:t>8.2,</w:t>
      </w:r>
      <w:r>
        <w:rPr>
          <w:spacing w:val="-10"/>
        </w:rPr>
        <w:t xml:space="preserve"> </w:t>
      </w:r>
      <w:r>
        <w:t>8.3),</w:t>
      </w:r>
      <w:r>
        <w:rPr>
          <w:spacing w:val="-10"/>
        </w:rPr>
        <w:t xml:space="preserve"> </w:t>
      </w:r>
      <w:r>
        <w:t>достигать</w:t>
      </w:r>
      <w:r>
        <w:rPr>
          <w:spacing w:val="-8"/>
        </w:rPr>
        <w:t xml:space="preserve"> </w:t>
      </w:r>
      <w:r>
        <w:t>планируемых</w:t>
      </w:r>
      <w:r>
        <w:rPr>
          <w:spacing w:val="-6"/>
        </w:rPr>
        <w:t xml:space="preserve"> </w:t>
      </w:r>
      <w:r>
        <w:t>результатов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 xml:space="preserve">ходе </w:t>
      </w:r>
      <w:r>
        <w:t>групповых, подгрупповых, и индивидуальных занятий.</w:t>
      </w:r>
    </w:p>
    <w:p w14:paraId="3D661615" w14:textId="77777777" w:rsidR="00C864F0" w:rsidRDefault="00001929">
      <w:pPr>
        <w:pStyle w:val="1"/>
        <w:spacing w:before="0" w:line="240" w:lineRule="auto"/>
        <w:ind w:left="0" w:firstLineChars="200" w:firstLine="482"/>
        <w:rPr>
          <w:sz w:val="24"/>
          <w:szCs w:val="24"/>
        </w:rPr>
      </w:pPr>
      <w:r>
        <w:rPr>
          <w:sz w:val="24"/>
          <w:szCs w:val="24"/>
        </w:rPr>
        <w:t>Общая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характеристика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коррекционного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курса</w:t>
      </w:r>
    </w:p>
    <w:p w14:paraId="1069EA84" w14:textId="77777777" w:rsidR="00C864F0" w:rsidRDefault="00001929">
      <w:pPr>
        <w:pStyle w:val="a6"/>
        <w:spacing w:line="240" w:lineRule="auto"/>
        <w:ind w:firstLineChars="200" w:firstLine="480"/>
        <w:jc w:val="both"/>
      </w:pPr>
      <w:r>
        <w:t>Расстройства</w:t>
      </w:r>
      <w:r>
        <w:rPr>
          <w:spacing w:val="-1"/>
        </w:rPr>
        <w:t xml:space="preserve"> </w:t>
      </w:r>
      <w:r>
        <w:t>аутистического спектра</w:t>
      </w:r>
      <w:r>
        <w:rPr>
          <w:spacing w:val="-1"/>
        </w:rPr>
        <w:t xml:space="preserve"> </w:t>
      </w:r>
      <w:r>
        <w:t>(РАС) – это собирательный термин, который охватывает комплексные</w:t>
      </w:r>
      <w:r>
        <w:rPr>
          <w:spacing w:val="-2"/>
        </w:rPr>
        <w:t xml:space="preserve"> </w:t>
      </w:r>
      <w:r>
        <w:t>нарушения психического развития, характеризующиеся нарушениями</w:t>
      </w:r>
      <w:r>
        <w:t xml:space="preserve"> способности к самостоятельному овладению навыками социального взаимодействия и общения социальному</w:t>
      </w:r>
      <w:r>
        <w:rPr>
          <w:spacing w:val="-4"/>
        </w:rPr>
        <w:t xml:space="preserve"> </w:t>
      </w:r>
      <w:r>
        <w:t>взаимодействию и общению, наличием стойких ритуалов и стереотипий в поведении (многократные</w:t>
      </w:r>
      <w:r>
        <w:rPr>
          <w:spacing w:val="-1"/>
        </w:rPr>
        <w:t xml:space="preserve"> </w:t>
      </w:r>
      <w:r>
        <w:t>повторения однообразных действий), фобий, возбуждения и других н</w:t>
      </w:r>
      <w:r>
        <w:t>еспецифических симптомов, что приводит к социальной дезадаптации.</w:t>
      </w:r>
      <w:r>
        <w:rPr>
          <w:spacing w:val="40"/>
        </w:rPr>
        <w:t xml:space="preserve"> </w:t>
      </w:r>
      <w:r>
        <w:t>Термин «расстройства аутистического спектра» закреплен в 2013 году в «Руководстве по диагностике и статистике психических расстройств» пятого пересмотра (DSM-5). Его проявления сильно различ</w:t>
      </w:r>
      <w:r>
        <w:t>аются в зависимости от тяжести аутизма, уровня развития, и хронологического периода и поэтому используется термин спектр [2].</w:t>
      </w:r>
    </w:p>
    <w:p w14:paraId="4A5676FC" w14:textId="77777777" w:rsidR="00C864F0" w:rsidRDefault="00001929">
      <w:pPr>
        <w:pStyle w:val="a6"/>
        <w:spacing w:line="240" w:lineRule="auto"/>
        <w:ind w:firstLineChars="200" w:firstLine="480"/>
        <w:jc w:val="both"/>
      </w:pPr>
      <w:r>
        <w:t>РАС</w:t>
      </w:r>
      <w:r>
        <w:rPr>
          <w:spacing w:val="-2"/>
        </w:rPr>
        <w:t xml:space="preserve"> </w:t>
      </w:r>
      <w:r>
        <w:t>проявляются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детском</w:t>
      </w:r>
      <w:r>
        <w:rPr>
          <w:spacing w:val="-2"/>
        </w:rPr>
        <w:t xml:space="preserve"> </w:t>
      </w:r>
      <w:r>
        <w:t>возрасте (в</w:t>
      </w:r>
      <w:r>
        <w:rPr>
          <w:spacing w:val="-3"/>
        </w:rPr>
        <w:t xml:space="preserve"> </w:t>
      </w:r>
      <w:r>
        <w:t>первые</w:t>
      </w:r>
      <w:r>
        <w:rPr>
          <w:spacing w:val="-2"/>
        </w:rPr>
        <w:t xml:space="preserve"> </w:t>
      </w:r>
      <w:r>
        <w:t>18</w:t>
      </w:r>
      <w:r>
        <w:rPr>
          <w:spacing w:val="-1"/>
        </w:rPr>
        <w:t xml:space="preserve"> </w:t>
      </w:r>
      <w:r>
        <w:t>месяцев</w:t>
      </w:r>
      <w:r>
        <w:rPr>
          <w:spacing w:val="-2"/>
        </w:rPr>
        <w:t xml:space="preserve"> </w:t>
      </w:r>
      <w:r>
        <w:t>жизни),</w:t>
      </w:r>
      <w:r>
        <w:rPr>
          <w:spacing w:val="-1"/>
        </w:rPr>
        <w:t xml:space="preserve"> </w:t>
      </w:r>
      <w:r>
        <w:t>всегда</w:t>
      </w:r>
      <w:r>
        <w:rPr>
          <w:spacing w:val="-2"/>
        </w:rPr>
        <w:t xml:space="preserve"> </w:t>
      </w:r>
      <w:r>
        <w:t>сохраняются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подростковом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взрослом</w:t>
      </w:r>
      <w:r>
        <w:rPr>
          <w:spacing w:val="-1"/>
        </w:rPr>
        <w:t xml:space="preserve"> </w:t>
      </w:r>
      <w:r>
        <w:rPr>
          <w:spacing w:val="-2"/>
        </w:rPr>
        <w:t>возрасте.</w:t>
      </w:r>
    </w:p>
    <w:p w14:paraId="721F81C1" w14:textId="77777777" w:rsidR="00C864F0" w:rsidRDefault="00001929">
      <w:pPr>
        <w:pStyle w:val="a6"/>
        <w:spacing w:line="240" w:lineRule="auto"/>
        <w:ind w:firstLineChars="200" w:firstLine="480"/>
        <w:jc w:val="both"/>
      </w:pPr>
      <w:r>
        <w:t>Интеллектуальный уровень развития таких детей крайне варьируется: от тяжелого повреждения до высоких когнитивных способностей. РАС часто сопровождаются другими нарушениями, в том числе эпилепсией, депрессией, тревожным состоянием и гиперактивным</w:t>
      </w:r>
      <w:r>
        <w:rPr>
          <w:spacing w:val="-15"/>
        </w:rPr>
        <w:t xml:space="preserve"> </w:t>
      </w:r>
      <w:r>
        <w:t>расстройст</w:t>
      </w:r>
      <w:r>
        <w:t>вом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дефицитом</w:t>
      </w:r>
      <w:r>
        <w:rPr>
          <w:spacing w:val="-15"/>
        </w:rPr>
        <w:t xml:space="preserve"> </w:t>
      </w:r>
      <w:r>
        <w:t>внимания.</w:t>
      </w:r>
      <w:r>
        <w:rPr>
          <w:spacing w:val="-15"/>
        </w:rPr>
        <w:t xml:space="preserve"> </w:t>
      </w:r>
      <w:r>
        <w:t>Некоторые</w:t>
      </w:r>
      <w:r>
        <w:rPr>
          <w:spacing w:val="-15"/>
        </w:rPr>
        <w:t xml:space="preserve"> </w:t>
      </w:r>
      <w:r>
        <w:t>лица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РАС</w:t>
      </w:r>
      <w:r>
        <w:rPr>
          <w:spacing w:val="-15"/>
        </w:rPr>
        <w:t xml:space="preserve"> </w:t>
      </w:r>
      <w:r>
        <w:t>способны</w:t>
      </w:r>
      <w:r>
        <w:rPr>
          <w:spacing w:val="-15"/>
        </w:rPr>
        <w:t xml:space="preserve"> </w:t>
      </w:r>
      <w:r>
        <w:t>жить</w:t>
      </w:r>
      <w:r>
        <w:rPr>
          <w:spacing w:val="-15"/>
        </w:rPr>
        <w:t xml:space="preserve"> </w:t>
      </w:r>
      <w:r>
        <w:t>самостоятельно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продуктивно,</w:t>
      </w:r>
      <w:r>
        <w:rPr>
          <w:spacing w:val="-15"/>
        </w:rPr>
        <w:t xml:space="preserve"> </w:t>
      </w:r>
      <w:r>
        <w:t>другие</w:t>
      </w:r>
      <w:r>
        <w:rPr>
          <w:spacing w:val="-15"/>
        </w:rPr>
        <w:t xml:space="preserve"> </w:t>
      </w:r>
      <w:r>
        <w:t>страдают тяжелыми нарушениями и нуждаются в пожизненном уходе и поддержке.</w:t>
      </w:r>
    </w:p>
    <w:p w14:paraId="3DC1ABA5" w14:textId="77777777" w:rsidR="00C864F0" w:rsidRDefault="00001929">
      <w:pPr>
        <w:pStyle w:val="a6"/>
        <w:spacing w:line="240" w:lineRule="auto"/>
        <w:ind w:firstLineChars="200" w:firstLine="480"/>
        <w:jc w:val="both"/>
      </w:pPr>
      <w:r>
        <w:t>Для диагностики аутистического расстройства, на основании критериев Международной к</w:t>
      </w:r>
      <w:r>
        <w:t>лассификации болезней 10-го пересмотра (МКБ–10, 1994), должно быть выявлено не менее шести из перечисленных ниже симптомов (из них не менее двух признаков должны относиться к первой подгруппе и не менее одного – к остальным):</w:t>
      </w:r>
    </w:p>
    <w:p w14:paraId="49E2AD63" w14:textId="77777777" w:rsidR="00C864F0" w:rsidRDefault="00001929">
      <w:pPr>
        <w:pStyle w:val="a9"/>
        <w:numPr>
          <w:ilvl w:val="0"/>
          <w:numId w:val="2"/>
        </w:numPr>
        <w:tabs>
          <w:tab w:val="left" w:pos="921"/>
        </w:tabs>
        <w:spacing w:after="0" w:line="240" w:lineRule="auto"/>
        <w:ind w:left="0" w:firstLineChars="200" w:firstLine="48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Качественные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нарушения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социального</w:t>
      </w:r>
      <w:r>
        <w:rPr>
          <w:i/>
          <w:spacing w:val="-2"/>
          <w:sz w:val="24"/>
          <w:szCs w:val="24"/>
        </w:rPr>
        <w:t xml:space="preserve"> взаимодействия:</w:t>
      </w:r>
    </w:p>
    <w:p w14:paraId="18227DA4" w14:textId="77777777" w:rsidR="00C864F0" w:rsidRDefault="00001929">
      <w:pPr>
        <w:pStyle w:val="a9"/>
        <w:numPr>
          <w:ilvl w:val="1"/>
          <w:numId w:val="2"/>
        </w:numPr>
        <w:tabs>
          <w:tab w:val="left" w:pos="860"/>
        </w:tabs>
        <w:spacing w:after="0" w:line="240" w:lineRule="auto"/>
        <w:ind w:left="0" w:firstLineChars="200" w:firstLine="480"/>
        <w:jc w:val="both"/>
        <w:rPr>
          <w:sz w:val="24"/>
          <w:szCs w:val="24"/>
        </w:rPr>
      </w:pPr>
      <w:r>
        <w:rPr>
          <w:sz w:val="24"/>
          <w:szCs w:val="24"/>
        </w:rPr>
        <w:t>невозможность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общении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использовать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взгляд,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мимические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реакции,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жесты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позу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целях </w:t>
      </w:r>
      <w:r>
        <w:rPr>
          <w:spacing w:val="-2"/>
          <w:sz w:val="24"/>
          <w:szCs w:val="24"/>
        </w:rPr>
        <w:t>взаимопонимания;</w:t>
      </w:r>
    </w:p>
    <w:p w14:paraId="7E3ACBC6" w14:textId="77777777" w:rsidR="00C864F0" w:rsidRDefault="00001929">
      <w:pPr>
        <w:pStyle w:val="a9"/>
        <w:numPr>
          <w:ilvl w:val="1"/>
          <w:numId w:val="2"/>
        </w:numPr>
        <w:tabs>
          <w:tab w:val="left" w:pos="860"/>
        </w:tabs>
        <w:spacing w:after="0" w:line="240" w:lineRule="auto"/>
        <w:ind w:left="0" w:firstLineChars="200" w:firstLine="480"/>
        <w:jc w:val="both"/>
        <w:rPr>
          <w:sz w:val="24"/>
          <w:szCs w:val="24"/>
        </w:rPr>
      </w:pPr>
      <w:r>
        <w:rPr>
          <w:sz w:val="24"/>
          <w:szCs w:val="24"/>
        </w:rPr>
        <w:t>неспособность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формированию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взаимодействия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сверстниками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почве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общих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интересов,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деятельности,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эмоций;</w:t>
      </w:r>
    </w:p>
    <w:p w14:paraId="30A86AE9" w14:textId="77777777" w:rsidR="00C864F0" w:rsidRDefault="00001929">
      <w:pPr>
        <w:pStyle w:val="a9"/>
        <w:numPr>
          <w:ilvl w:val="1"/>
          <w:numId w:val="2"/>
        </w:numPr>
        <w:tabs>
          <w:tab w:val="left" w:pos="860"/>
        </w:tabs>
        <w:spacing w:after="0" w:line="240" w:lineRule="auto"/>
        <w:ind w:left="0" w:firstLineChars="200" w:firstLine="480"/>
        <w:jc w:val="both"/>
        <w:rPr>
          <w:sz w:val="24"/>
          <w:szCs w:val="24"/>
        </w:rPr>
      </w:pPr>
      <w:r>
        <w:rPr>
          <w:sz w:val="24"/>
          <w:szCs w:val="24"/>
        </w:rPr>
        <w:t>неспособность,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несмотря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имеющиеся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формальные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предпосылки,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установлению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адекватных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возрасту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форм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общения;</w:t>
      </w:r>
    </w:p>
    <w:p w14:paraId="481A2969" w14:textId="77777777" w:rsidR="00C864F0" w:rsidRDefault="00001929">
      <w:pPr>
        <w:pStyle w:val="a9"/>
        <w:numPr>
          <w:ilvl w:val="1"/>
          <w:numId w:val="2"/>
        </w:numPr>
        <w:tabs>
          <w:tab w:val="left" w:pos="860"/>
        </w:tabs>
        <w:spacing w:after="0" w:line="240" w:lineRule="auto"/>
        <w:ind w:left="0" w:firstLineChars="200" w:firstLine="480"/>
        <w:jc w:val="both"/>
        <w:rPr>
          <w:sz w:val="24"/>
          <w:szCs w:val="24"/>
        </w:rPr>
      </w:pPr>
      <w:r>
        <w:rPr>
          <w:sz w:val="24"/>
          <w:szCs w:val="24"/>
        </w:rPr>
        <w:t>неспособность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социально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опосредованному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эмоциональному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реагированию,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отсутствие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девиантный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тип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реагирования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 xml:space="preserve">чувства </w:t>
      </w:r>
      <w:r>
        <w:rPr>
          <w:sz w:val="24"/>
          <w:szCs w:val="24"/>
        </w:rPr>
        <w:t>окружающих, нарушение модуляции поведения в соответствии с социальным контекстом или нестойкая интеграция социального, эмоционального и коммуникативного поведения;</w:t>
      </w:r>
    </w:p>
    <w:p w14:paraId="2EB386E6" w14:textId="77777777" w:rsidR="00C864F0" w:rsidRDefault="00001929">
      <w:pPr>
        <w:pStyle w:val="a9"/>
        <w:numPr>
          <w:ilvl w:val="1"/>
          <w:numId w:val="2"/>
        </w:numPr>
        <w:tabs>
          <w:tab w:val="left" w:pos="859"/>
        </w:tabs>
        <w:spacing w:after="0" w:line="240" w:lineRule="auto"/>
        <w:ind w:left="0" w:firstLineChars="200" w:firstLine="480"/>
        <w:jc w:val="both"/>
        <w:rPr>
          <w:sz w:val="24"/>
          <w:szCs w:val="24"/>
        </w:rPr>
      </w:pPr>
      <w:r>
        <w:rPr>
          <w:sz w:val="24"/>
          <w:szCs w:val="24"/>
        </w:rPr>
        <w:t>неспособность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спонтанному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переживанию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радости,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интересов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окружающими.</w:t>
      </w:r>
    </w:p>
    <w:p w14:paraId="384AF2A8" w14:textId="77777777" w:rsidR="00C864F0" w:rsidRDefault="00001929">
      <w:pPr>
        <w:pStyle w:val="a9"/>
        <w:numPr>
          <w:ilvl w:val="0"/>
          <w:numId w:val="2"/>
        </w:numPr>
        <w:tabs>
          <w:tab w:val="left" w:pos="921"/>
        </w:tabs>
        <w:spacing w:after="0" w:line="240" w:lineRule="auto"/>
        <w:ind w:left="0" w:firstLineChars="200" w:firstLine="48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К</w:t>
      </w:r>
      <w:r>
        <w:rPr>
          <w:i/>
          <w:sz w:val="24"/>
          <w:szCs w:val="24"/>
        </w:rPr>
        <w:t>ачественные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изменения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коммуникации:</w:t>
      </w:r>
    </w:p>
    <w:p w14:paraId="2E4BED5A" w14:textId="77777777" w:rsidR="00C864F0" w:rsidRDefault="00001929">
      <w:pPr>
        <w:pStyle w:val="a9"/>
        <w:numPr>
          <w:ilvl w:val="1"/>
          <w:numId w:val="2"/>
        </w:numPr>
        <w:tabs>
          <w:tab w:val="left" w:pos="860"/>
        </w:tabs>
        <w:spacing w:after="0" w:line="240" w:lineRule="auto"/>
        <w:ind w:left="0" w:firstLineChars="200" w:firstLine="480"/>
        <w:jc w:val="both"/>
        <w:rPr>
          <w:sz w:val="24"/>
          <w:szCs w:val="24"/>
        </w:rPr>
      </w:pPr>
      <w:r>
        <w:rPr>
          <w:sz w:val="24"/>
          <w:szCs w:val="24"/>
        </w:rPr>
        <w:t>задержка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полная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остановка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развитии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разговорной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речи,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что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сопровождается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компенсаторными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мимикой,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жестами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как альтернативной формой общения;</w:t>
      </w:r>
    </w:p>
    <w:p w14:paraId="31DD52C3" w14:textId="77777777" w:rsidR="00C864F0" w:rsidRDefault="00001929">
      <w:pPr>
        <w:pStyle w:val="a9"/>
        <w:numPr>
          <w:ilvl w:val="1"/>
          <w:numId w:val="2"/>
        </w:numPr>
        <w:tabs>
          <w:tab w:val="left" w:pos="860"/>
        </w:tabs>
        <w:spacing w:after="0" w:line="240" w:lineRule="auto"/>
        <w:ind w:left="0" w:firstLineChars="200" w:firstLine="480"/>
        <w:jc w:val="both"/>
        <w:rPr>
          <w:sz w:val="24"/>
          <w:szCs w:val="24"/>
        </w:rPr>
      </w:pPr>
      <w:r>
        <w:rPr>
          <w:sz w:val="24"/>
          <w:szCs w:val="24"/>
        </w:rPr>
        <w:t>относительная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полная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невозможность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вступить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общение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поддержать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речевой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контакт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соответствующем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уровне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 xml:space="preserve">другими </w:t>
      </w:r>
      <w:r>
        <w:rPr>
          <w:spacing w:val="-2"/>
          <w:sz w:val="24"/>
          <w:szCs w:val="24"/>
        </w:rPr>
        <w:t>лицами;</w:t>
      </w:r>
    </w:p>
    <w:p w14:paraId="12BCDE1B" w14:textId="77777777" w:rsidR="00C864F0" w:rsidRDefault="00001929">
      <w:pPr>
        <w:pStyle w:val="a9"/>
        <w:numPr>
          <w:ilvl w:val="1"/>
          <w:numId w:val="2"/>
        </w:numPr>
        <w:tabs>
          <w:tab w:val="left" w:pos="860"/>
        </w:tabs>
        <w:spacing w:after="0" w:line="240" w:lineRule="auto"/>
        <w:ind w:left="0" w:firstLineChars="200" w:firstLine="480"/>
        <w:jc w:val="both"/>
        <w:rPr>
          <w:sz w:val="24"/>
          <w:szCs w:val="24"/>
        </w:rPr>
      </w:pPr>
      <w:r>
        <w:rPr>
          <w:sz w:val="24"/>
          <w:szCs w:val="24"/>
        </w:rPr>
        <w:t>стереотипии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речи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неадекватное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использование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слов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фраз,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контуров</w:t>
      </w:r>
      <w:r>
        <w:rPr>
          <w:spacing w:val="-2"/>
          <w:sz w:val="24"/>
          <w:szCs w:val="24"/>
        </w:rPr>
        <w:t xml:space="preserve"> слов;</w:t>
      </w:r>
    </w:p>
    <w:p w14:paraId="72A16E6C" w14:textId="77777777" w:rsidR="00C864F0" w:rsidRDefault="00001929">
      <w:pPr>
        <w:pStyle w:val="a9"/>
        <w:numPr>
          <w:ilvl w:val="1"/>
          <w:numId w:val="2"/>
        </w:numPr>
        <w:tabs>
          <w:tab w:val="left" w:pos="860"/>
        </w:tabs>
        <w:spacing w:after="0" w:line="240" w:lineRule="auto"/>
        <w:ind w:left="0" w:firstLineChars="200" w:firstLine="480"/>
        <w:jc w:val="both"/>
        <w:rPr>
          <w:sz w:val="24"/>
          <w:szCs w:val="24"/>
        </w:rPr>
      </w:pPr>
      <w:r>
        <w:rPr>
          <w:sz w:val="24"/>
          <w:szCs w:val="24"/>
        </w:rPr>
        <w:t>отсутствие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символических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игр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раннем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возрасте,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игр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социального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содержания.</w:t>
      </w:r>
    </w:p>
    <w:p w14:paraId="3616236A" w14:textId="77777777" w:rsidR="00C864F0" w:rsidRDefault="00001929">
      <w:pPr>
        <w:pStyle w:val="a9"/>
        <w:numPr>
          <w:ilvl w:val="0"/>
          <w:numId w:val="2"/>
        </w:numPr>
        <w:tabs>
          <w:tab w:val="left" w:pos="921"/>
        </w:tabs>
        <w:spacing w:after="0" w:line="240" w:lineRule="auto"/>
        <w:ind w:left="0" w:firstLineChars="200" w:firstLine="48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Ограниченные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и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повторяющиеся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стереотипные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шаблоны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в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поведении,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интересах,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деятельности:</w:t>
      </w:r>
    </w:p>
    <w:p w14:paraId="0A596EDB" w14:textId="77777777" w:rsidR="00C864F0" w:rsidRDefault="00001929">
      <w:pPr>
        <w:pStyle w:val="a9"/>
        <w:numPr>
          <w:ilvl w:val="1"/>
          <w:numId w:val="2"/>
        </w:numPr>
        <w:tabs>
          <w:tab w:val="left" w:pos="860"/>
        </w:tabs>
        <w:spacing w:after="0" w:line="240" w:lineRule="auto"/>
        <w:ind w:left="0" w:firstLineChars="200" w:firstLine="48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обращенность к одному или нескольким стереотипным интересам, аномальным по содержанию, фиксация на неспецифических, нефункциональных поведенческих формах или ритуальных </w:t>
      </w:r>
      <w:r>
        <w:rPr>
          <w:sz w:val="24"/>
          <w:szCs w:val="24"/>
        </w:rPr>
        <w:t>действиях, стереотипные движения в верхних конечностях или сложные движения всем телом;</w:t>
      </w:r>
    </w:p>
    <w:p w14:paraId="23FE76C4" w14:textId="77777777" w:rsidR="00C864F0" w:rsidRDefault="00001929">
      <w:pPr>
        <w:pStyle w:val="a9"/>
        <w:numPr>
          <w:ilvl w:val="1"/>
          <w:numId w:val="2"/>
        </w:numPr>
        <w:tabs>
          <w:tab w:val="left" w:pos="859"/>
        </w:tabs>
        <w:spacing w:after="0" w:line="240" w:lineRule="auto"/>
        <w:ind w:left="0" w:firstLineChars="200" w:firstLine="480"/>
        <w:jc w:val="both"/>
        <w:rPr>
          <w:sz w:val="24"/>
          <w:szCs w:val="24"/>
        </w:rPr>
      </w:pPr>
      <w:r>
        <w:rPr>
          <w:sz w:val="24"/>
          <w:szCs w:val="24"/>
        </w:rPr>
        <w:t>преимущественная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занятость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отдельными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объектами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нефункциональными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элементами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игрового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материала.</w:t>
      </w:r>
    </w:p>
    <w:p w14:paraId="741F014F" w14:textId="77777777" w:rsidR="00C864F0" w:rsidRDefault="00001929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0" w:firstLineChars="200" w:firstLine="48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Неспецифические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проблемы</w:t>
      </w:r>
    </w:p>
    <w:p w14:paraId="6482382C" w14:textId="77777777" w:rsidR="00C864F0" w:rsidRDefault="00001929">
      <w:pPr>
        <w:pStyle w:val="a9"/>
        <w:numPr>
          <w:ilvl w:val="1"/>
          <w:numId w:val="2"/>
        </w:numPr>
        <w:tabs>
          <w:tab w:val="left" w:pos="860"/>
        </w:tabs>
        <w:spacing w:after="0" w:line="240" w:lineRule="auto"/>
        <w:ind w:left="0" w:firstLineChars="200" w:firstLine="480"/>
        <w:jc w:val="both"/>
        <w:rPr>
          <w:sz w:val="24"/>
          <w:szCs w:val="24"/>
        </w:rPr>
      </w:pPr>
      <w:r>
        <w:rPr>
          <w:sz w:val="24"/>
          <w:szCs w:val="24"/>
        </w:rPr>
        <w:t>страхи,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фобии,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возбуждение,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нарушения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сна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привычек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приема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пищи,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приступы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ярости,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агрессия,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самоповреждения.</w:t>
      </w:r>
    </w:p>
    <w:p w14:paraId="72B1CF37" w14:textId="77777777" w:rsidR="00C864F0" w:rsidRDefault="00001929">
      <w:pPr>
        <w:pStyle w:val="a9"/>
        <w:numPr>
          <w:ilvl w:val="0"/>
          <w:numId w:val="2"/>
        </w:numPr>
        <w:tabs>
          <w:tab w:val="left" w:pos="921"/>
        </w:tabs>
        <w:spacing w:after="0" w:line="240" w:lineRule="auto"/>
        <w:ind w:left="0" w:firstLineChars="200" w:firstLine="48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Манифестация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симптомов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до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трехлетнего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возраста</w:t>
      </w:r>
    </w:p>
    <w:p w14:paraId="2A676C04" w14:textId="77777777" w:rsidR="00C864F0" w:rsidRDefault="00001929">
      <w:pPr>
        <w:pStyle w:val="a6"/>
        <w:spacing w:after="0" w:line="240" w:lineRule="auto"/>
        <w:ind w:firstLineChars="200" w:firstLine="480"/>
        <w:jc w:val="both"/>
      </w:pPr>
      <w:r>
        <w:t xml:space="preserve">В МКБ-10, адаптированной для практики в Российской Федерации (1995, 1999), РАС введены в рубрику F 84 «Общие расстройства </w:t>
      </w:r>
      <w:r>
        <w:t>психологического развития». Расстройства аутистического спектра рассматриваются как собирательный термин, охватывающий такие нарушения, как детский аутизм, атипичный аутизм и синдром Аспергера.</w:t>
      </w:r>
    </w:p>
    <w:p w14:paraId="5CA792D1" w14:textId="77777777" w:rsidR="00C864F0" w:rsidRDefault="00001929">
      <w:pPr>
        <w:pStyle w:val="a6"/>
        <w:spacing w:after="0" w:line="240" w:lineRule="auto"/>
        <w:ind w:firstLineChars="200" w:firstLine="480"/>
        <w:jc w:val="both"/>
      </w:pPr>
      <w:r>
        <w:t>Детский аутизм рассматривается, как нарушение развития, которо</w:t>
      </w:r>
      <w:r>
        <w:t>е затрагивает все сферы психики ребенка: интеллектуальную, эмоциональную, чувствительность, двигательную сферу, внимание, мышление, память, речь.</w:t>
      </w:r>
    </w:p>
    <w:p w14:paraId="23B85310" w14:textId="77777777" w:rsidR="00C864F0" w:rsidRDefault="00001929">
      <w:pPr>
        <w:pStyle w:val="a6"/>
        <w:spacing w:after="0" w:line="240" w:lineRule="auto"/>
        <w:ind w:firstLineChars="200" w:firstLine="480"/>
        <w:jc w:val="both"/>
      </w:pPr>
      <w:r>
        <w:t xml:space="preserve">Как видно из вышесказанного основными дефицитами детей с расстройством аутистического спектра являются </w:t>
      </w:r>
      <w:r>
        <w:t>нарушения социального взаимодействия и коммуникации, что существенно влияет на качество жизни самих людей с расстройством аутистического спектра, а также семей, воспитывающих ребенка с РАС [2].</w:t>
      </w:r>
    </w:p>
    <w:p w14:paraId="71575F4E" w14:textId="77777777" w:rsidR="00C864F0" w:rsidRDefault="00001929">
      <w:pPr>
        <w:pStyle w:val="a6"/>
        <w:spacing w:after="0" w:line="240" w:lineRule="auto"/>
        <w:ind w:firstLineChars="200" w:firstLine="480"/>
        <w:jc w:val="both"/>
      </w:pPr>
      <w:r>
        <w:t>Занятия в рамках коррекционно-развивающего курса существенно р</w:t>
      </w:r>
      <w:r>
        <w:t>азличаются от занятий по предметным областям. Это связанно с задачей,</w:t>
      </w:r>
      <w:r>
        <w:rPr>
          <w:spacing w:val="-15"/>
        </w:rPr>
        <w:t xml:space="preserve"> </w:t>
      </w:r>
      <w:r>
        <w:t>содержанием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направленностью</w:t>
      </w:r>
      <w:r>
        <w:rPr>
          <w:spacing w:val="-15"/>
        </w:rPr>
        <w:t xml:space="preserve"> </w:t>
      </w:r>
      <w:r>
        <w:t>этих</w:t>
      </w:r>
      <w:r>
        <w:rPr>
          <w:spacing w:val="-15"/>
        </w:rPr>
        <w:t xml:space="preserve"> </w:t>
      </w:r>
      <w:r>
        <w:t>занятий,</w:t>
      </w:r>
      <w:r>
        <w:rPr>
          <w:spacing w:val="-15"/>
        </w:rPr>
        <w:t xml:space="preserve"> </w:t>
      </w:r>
      <w:r>
        <w:t>где</w:t>
      </w:r>
      <w:r>
        <w:rPr>
          <w:spacing w:val="-15"/>
        </w:rPr>
        <w:t xml:space="preserve"> </w:t>
      </w:r>
      <w:r>
        <w:t>акцент</w:t>
      </w:r>
      <w:r>
        <w:rPr>
          <w:spacing w:val="-15"/>
        </w:rPr>
        <w:t xml:space="preserve"> </w:t>
      </w:r>
      <w:r>
        <w:t>переносится</w:t>
      </w:r>
      <w:r>
        <w:rPr>
          <w:spacing w:val="-15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результативную,</w:t>
      </w:r>
      <w:r>
        <w:rPr>
          <w:spacing w:val="-15"/>
        </w:rPr>
        <w:t xml:space="preserve"> </w:t>
      </w:r>
      <w:r>
        <w:t>а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процессуальную</w:t>
      </w:r>
      <w:r>
        <w:rPr>
          <w:spacing w:val="-15"/>
        </w:rPr>
        <w:t xml:space="preserve"> </w:t>
      </w:r>
      <w:r>
        <w:t>сторону.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 xml:space="preserve">данных занятиях не применяется «оценочная система». Все </w:t>
      </w:r>
      <w:r>
        <w:t>ответы и результаты детей должны быть выслушаны, приняты и ребенок должен быть уверен, что за его ответом не последует оценивание и критика, а в результате совместного обсуждения будет найдено верное решение.</w:t>
      </w:r>
    </w:p>
    <w:p w14:paraId="3FF03304" w14:textId="77777777" w:rsidR="00C864F0" w:rsidRDefault="00001929">
      <w:pPr>
        <w:pStyle w:val="a6"/>
        <w:spacing w:after="0" w:line="240" w:lineRule="auto"/>
        <w:ind w:firstLineChars="200" w:firstLine="480"/>
        <w:jc w:val="both"/>
      </w:pPr>
      <w:r>
        <w:t>Создание</w:t>
      </w:r>
      <w:r>
        <w:rPr>
          <w:spacing w:val="-8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положительного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7"/>
        </w:rPr>
        <w:t xml:space="preserve"> </w:t>
      </w:r>
      <w:r>
        <w:t>ф</w:t>
      </w:r>
      <w:r>
        <w:t>она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занятиях,</w:t>
      </w:r>
      <w:r>
        <w:rPr>
          <w:spacing w:val="-10"/>
        </w:rPr>
        <w:t xml:space="preserve"> </w:t>
      </w:r>
      <w:r>
        <w:t>моделирование</w:t>
      </w:r>
      <w:r>
        <w:rPr>
          <w:spacing w:val="-8"/>
        </w:rPr>
        <w:t xml:space="preserve"> </w:t>
      </w:r>
      <w:r>
        <w:t>ситуаций,</w:t>
      </w:r>
      <w:r>
        <w:rPr>
          <w:spacing w:val="-7"/>
        </w:rPr>
        <w:t xml:space="preserve"> </w:t>
      </w:r>
      <w:r>
        <w:t>способствующих</w:t>
      </w:r>
      <w:r>
        <w:rPr>
          <w:spacing w:val="-5"/>
        </w:rPr>
        <w:t xml:space="preserve"> </w:t>
      </w:r>
      <w:r>
        <w:t>осознанию</w:t>
      </w:r>
      <w:r>
        <w:rPr>
          <w:spacing w:val="-7"/>
        </w:rPr>
        <w:t xml:space="preserve"> </w:t>
      </w:r>
      <w:proofErr w:type="gramStart"/>
      <w:r>
        <w:t>ребенком своей успешности</w:t>
      </w:r>
      <w:proofErr w:type="gramEnd"/>
      <w:r>
        <w:t xml:space="preserve"> поможет повысить самооценку и уверенность в себе.</w:t>
      </w:r>
    </w:p>
    <w:p w14:paraId="7CE1E7B5" w14:textId="77777777" w:rsidR="00C864F0" w:rsidRDefault="00001929">
      <w:pPr>
        <w:pStyle w:val="a6"/>
        <w:spacing w:after="0" w:line="240" w:lineRule="auto"/>
        <w:ind w:firstLineChars="200" w:firstLine="476"/>
        <w:jc w:val="both"/>
      </w:pPr>
      <w:r>
        <w:rPr>
          <w:spacing w:val="-2"/>
        </w:rPr>
        <w:t>Содержание коррекционно-развивающей работы для каждого обучающегося определяется с учетом его особых образовательн</w:t>
      </w:r>
      <w:r>
        <w:rPr>
          <w:spacing w:val="-2"/>
        </w:rPr>
        <w:t xml:space="preserve">ых потребностей </w:t>
      </w:r>
      <w:r>
        <w:t>на основе рекомендаций ПМПК, ИПР.</w:t>
      </w:r>
    </w:p>
    <w:p w14:paraId="018300FF" w14:textId="77777777" w:rsidR="00C864F0" w:rsidRDefault="00001929">
      <w:pPr>
        <w:pStyle w:val="a6"/>
        <w:spacing w:after="0" w:line="240" w:lineRule="auto"/>
        <w:ind w:firstLineChars="200" w:firstLine="480"/>
        <w:jc w:val="both"/>
      </w:pPr>
      <w:r>
        <w:t>Для</w:t>
      </w:r>
      <w:r>
        <w:rPr>
          <w:spacing w:val="-12"/>
        </w:rPr>
        <w:t xml:space="preserve"> </w:t>
      </w:r>
      <w:r>
        <w:t>повышения</w:t>
      </w:r>
      <w:r>
        <w:rPr>
          <w:spacing w:val="-12"/>
        </w:rPr>
        <w:t xml:space="preserve"> </w:t>
      </w:r>
      <w:r>
        <w:t>качества</w:t>
      </w:r>
      <w:r>
        <w:rPr>
          <w:spacing w:val="-13"/>
        </w:rPr>
        <w:t xml:space="preserve"> </w:t>
      </w:r>
      <w:r>
        <w:t>жизни</w:t>
      </w:r>
      <w:r>
        <w:rPr>
          <w:spacing w:val="-11"/>
        </w:rPr>
        <w:t xml:space="preserve"> </w:t>
      </w:r>
      <w:r>
        <w:t>людей</w:t>
      </w:r>
      <w:r>
        <w:rPr>
          <w:spacing w:val="-11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РАС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семей</w:t>
      </w:r>
      <w:r>
        <w:rPr>
          <w:spacing w:val="-11"/>
        </w:rPr>
        <w:t xml:space="preserve"> </w:t>
      </w:r>
      <w:r>
        <w:t>необходимы</w:t>
      </w:r>
      <w:r>
        <w:rPr>
          <w:spacing w:val="-13"/>
        </w:rPr>
        <w:t xml:space="preserve"> </w:t>
      </w:r>
      <w:r>
        <w:t>два</w:t>
      </w:r>
      <w:r>
        <w:rPr>
          <w:spacing w:val="-13"/>
        </w:rPr>
        <w:t xml:space="preserve"> </w:t>
      </w:r>
      <w:r>
        <w:t>взаимодополняющих</w:t>
      </w:r>
      <w:r>
        <w:rPr>
          <w:spacing w:val="-12"/>
        </w:rPr>
        <w:t xml:space="preserve"> </w:t>
      </w:r>
      <w:r>
        <w:t>направления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работе.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одной</w:t>
      </w:r>
      <w:r>
        <w:rPr>
          <w:spacing w:val="-13"/>
        </w:rPr>
        <w:t xml:space="preserve"> </w:t>
      </w:r>
      <w:r>
        <w:t xml:space="preserve">стороны, работа должна быть направлена на формирование новых навыков и устранение </w:t>
      </w:r>
      <w:r>
        <w:t>нежелательных форм поведения (агрессии, аутоагрессии, истерик и пр.), которые препятствуют социализации. Поскольку во многих случаях далеко не все навыки, необходимые для независимого функционирования, могут быть сформированы, следует создавать специальные</w:t>
      </w:r>
      <w:r>
        <w:t xml:space="preserve"> условия или среду, которая позволит компенсировать отсутствующие</w:t>
      </w:r>
      <w:r>
        <w:rPr>
          <w:spacing w:val="-15"/>
        </w:rPr>
        <w:t xml:space="preserve"> </w:t>
      </w:r>
      <w:r>
        <w:t>навыки.</w:t>
      </w:r>
      <w:r>
        <w:rPr>
          <w:spacing w:val="-15"/>
        </w:rPr>
        <w:t xml:space="preserve"> </w:t>
      </w:r>
      <w:r>
        <w:t>Наличие</w:t>
      </w:r>
      <w:r>
        <w:rPr>
          <w:spacing w:val="-15"/>
        </w:rPr>
        <w:t xml:space="preserve"> </w:t>
      </w:r>
      <w:r>
        <w:t>таких</w:t>
      </w:r>
      <w:r>
        <w:rPr>
          <w:spacing w:val="-15"/>
        </w:rPr>
        <w:t xml:space="preserve"> </w:t>
      </w:r>
      <w:r>
        <w:t>условий</w:t>
      </w:r>
      <w:r>
        <w:rPr>
          <w:spacing w:val="-15"/>
        </w:rPr>
        <w:t xml:space="preserve"> </w:t>
      </w:r>
      <w:r>
        <w:t>обеспечивает</w:t>
      </w:r>
      <w:r>
        <w:rPr>
          <w:spacing w:val="-15"/>
        </w:rPr>
        <w:t xml:space="preserve"> </w:t>
      </w:r>
      <w:r>
        <w:t>достаточно</w:t>
      </w:r>
      <w:r>
        <w:rPr>
          <w:spacing w:val="-15"/>
        </w:rPr>
        <w:t xml:space="preserve"> </w:t>
      </w:r>
      <w:r>
        <w:t>высокое</w:t>
      </w:r>
      <w:r>
        <w:rPr>
          <w:spacing w:val="-15"/>
        </w:rPr>
        <w:t xml:space="preserve"> </w:t>
      </w:r>
      <w:r>
        <w:t>качество</w:t>
      </w:r>
      <w:r>
        <w:rPr>
          <w:spacing w:val="-15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даже</w:t>
      </w:r>
      <w:r>
        <w:rPr>
          <w:spacing w:val="-15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низком</w:t>
      </w:r>
      <w:r>
        <w:rPr>
          <w:spacing w:val="-15"/>
        </w:rPr>
        <w:t xml:space="preserve"> </w:t>
      </w:r>
      <w:r>
        <w:t>уровне</w:t>
      </w:r>
      <w:r>
        <w:rPr>
          <w:spacing w:val="-15"/>
        </w:rPr>
        <w:t xml:space="preserve"> </w:t>
      </w:r>
      <w:r>
        <w:t>функционирования человека. Чем больше навыков удается сформировать, тем менее жесткими ста</w:t>
      </w:r>
      <w:r>
        <w:t>новятся требования к среде, и тем больше открывается возможностей существовать в социуме, а значит, получать доступ к образованию, досугу и работе.</w:t>
      </w:r>
    </w:p>
    <w:p w14:paraId="19C9DC07" w14:textId="77777777" w:rsidR="00C864F0" w:rsidRDefault="00001929">
      <w:pPr>
        <w:pStyle w:val="a6"/>
        <w:spacing w:after="0" w:line="240" w:lineRule="auto"/>
        <w:ind w:firstLineChars="200" w:firstLine="480"/>
        <w:jc w:val="both"/>
      </w:pPr>
      <w:r>
        <w:t>Для повышения качества жизни ребенка с РАС первостепенное значение приобретают так называемые жизненные навы</w:t>
      </w:r>
      <w:r>
        <w:t>ки, или жизненные компетенции.</w:t>
      </w:r>
    </w:p>
    <w:p w14:paraId="700AC485" w14:textId="77777777" w:rsidR="00C864F0" w:rsidRDefault="00001929">
      <w:pPr>
        <w:spacing w:after="0" w:line="240" w:lineRule="auto"/>
        <w:ind w:firstLineChars="200" w:firstLine="48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Генерализация</w:t>
      </w:r>
      <w:r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i/>
          <w:spacing w:val="-2"/>
          <w:sz w:val="24"/>
          <w:szCs w:val="24"/>
        </w:rPr>
        <w:t>навыков:</w:t>
      </w:r>
    </w:p>
    <w:p w14:paraId="68220EB3" w14:textId="77777777" w:rsidR="00C864F0" w:rsidRDefault="00001929">
      <w:pPr>
        <w:pStyle w:val="a6"/>
        <w:spacing w:after="0" w:line="240" w:lineRule="auto"/>
        <w:ind w:firstLineChars="200" w:firstLine="480"/>
        <w:jc w:val="both"/>
      </w:pPr>
      <w:r>
        <w:t xml:space="preserve">При формировании жизненных компетенций важно помнить о том, что формируемый навык ученику придется применять в самых разных условиях. Чаще всего у детей с РАС обобщение навыков требует </w:t>
      </w:r>
      <w:r>
        <w:t>отдельного обучения, а не происходит само собой. Для того чтобы ребенок смог применить навык в естественных условиях, специалистам нужно продумать, как обучить ребенка обобщенному навыку. Обобщение навыка в ходе общения с окружающими - этот параметр обобще</w:t>
      </w:r>
      <w:r>
        <w:t>ния особенно важен для коммуникативных компетенций. Он означает, что ученик с РАС должен уметь применять полученные коммуникативные навыки в общении с разными людьми: взрослыми и сверстниками.</w:t>
      </w:r>
      <w:r>
        <w:rPr>
          <w:spacing w:val="-15"/>
        </w:rPr>
        <w:t xml:space="preserve"> </w:t>
      </w:r>
      <w:r>
        <w:t>Навык</w:t>
      </w:r>
      <w:r>
        <w:rPr>
          <w:spacing w:val="-15"/>
        </w:rPr>
        <w:t xml:space="preserve"> </w:t>
      </w:r>
      <w:r>
        <w:t>может</w:t>
      </w:r>
      <w:r>
        <w:rPr>
          <w:spacing w:val="-15"/>
        </w:rPr>
        <w:t xml:space="preserve"> </w:t>
      </w:r>
      <w:r>
        <w:t>считаться</w:t>
      </w:r>
      <w:r>
        <w:rPr>
          <w:spacing w:val="-15"/>
        </w:rPr>
        <w:t xml:space="preserve"> </w:t>
      </w:r>
      <w:r>
        <w:t>обобщенным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этом</w:t>
      </w:r>
      <w:r>
        <w:rPr>
          <w:spacing w:val="-15"/>
        </w:rPr>
        <w:t xml:space="preserve"> </w:t>
      </w:r>
      <w:r>
        <w:t>плане,</w:t>
      </w:r>
      <w:r>
        <w:rPr>
          <w:spacing w:val="-15"/>
        </w:rPr>
        <w:t xml:space="preserve"> </w:t>
      </w:r>
      <w:r>
        <w:t>когда</w:t>
      </w:r>
      <w:r>
        <w:rPr>
          <w:spacing w:val="-14"/>
        </w:rPr>
        <w:t xml:space="preserve"> </w:t>
      </w:r>
      <w:r>
        <w:t>ученик</w:t>
      </w:r>
      <w:r>
        <w:rPr>
          <w:spacing w:val="-15"/>
        </w:rPr>
        <w:t xml:space="preserve"> </w:t>
      </w:r>
      <w:r>
        <w:lastRenderedPageBreak/>
        <w:t>спо</w:t>
      </w:r>
      <w:r>
        <w:t>собен</w:t>
      </w:r>
      <w:r>
        <w:rPr>
          <w:spacing w:val="-15"/>
        </w:rPr>
        <w:t xml:space="preserve"> </w:t>
      </w:r>
      <w:r>
        <w:t>продемонстрировать</w:t>
      </w:r>
      <w:r>
        <w:rPr>
          <w:spacing w:val="-14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общении</w:t>
      </w:r>
      <w:r>
        <w:rPr>
          <w:spacing w:val="-15"/>
        </w:rPr>
        <w:t xml:space="preserve"> </w:t>
      </w:r>
      <w:r>
        <w:t>минимум</w:t>
      </w:r>
      <w:r>
        <w:rPr>
          <w:spacing w:val="-1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тремя разными людьми. Это служит гарантией того, что ученик не зависит от подсказок, которые ему может давать педагог, обучающий этому навыку. Подсказками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данном</w:t>
      </w:r>
      <w:r>
        <w:rPr>
          <w:spacing w:val="-3"/>
        </w:rPr>
        <w:t xml:space="preserve"> </w:t>
      </w:r>
      <w:r>
        <w:t>случае</w:t>
      </w:r>
      <w:r>
        <w:rPr>
          <w:spacing w:val="-1"/>
        </w:rPr>
        <w:t xml:space="preserve"> </w:t>
      </w:r>
      <w:r>
        <w:t>могут служить</w:t>
      </w:r>
      <w:r>
        <w:rPr>
          <w:spacing w:val="-1"/>
        </w:rPr>
        <w:t xml:space="preserve"> </w:t>
      </w:r>
      <w:r>
        <w:t>интонации,</w:t>
      </w:r>
      <w:r>
        <w:rPr>
          <w:spacing w:val="-2"/>
        </w:rPr>
        <w:t xml:space="preserve"> </w:t>
      </w:r>
      <w:r>
        <w:t>определенные</w:t>
      </w:r>
      <w:r>
        <w:rPr>
          <w:spacing w:val="-4"/>
        </w:rPr>
        <w:t xml:space="preserve"> </w:t>
      </w:r>
      <w:r>
        <w:t>шаблонные</w:t>
      </w:r>
      <w:r>
        <w:rPr>
          <w:spacing w:val="-4"/>
        </w:rPr>
        <w:t xml:space="preserve"> </w:t>
      </w:r>
      <w:r>
        <w:t>слова,</w:t>
      </w:r>
      <w:r>
        <w:rPr>
          <w:spacing w:val="-2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слов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предложениях,</w:t>
      </w:r>
      <w:r>
        <w:rPr>
          <w:spacing w:val="-2"/>
        </w:rPr>
        <w:t xml:space="preserve"> </w:t>
      </w:r>
      <w:r>
        <w:t>выражение лица, жесты и т.д. Наличие трех разных собеседников позволяет избежать этих подсказок. Например:</w:t>
      </w:r>
    </w:p>
    <w:p w14:paraId="7D9ACC4E" w14:textId="77777777" w:rsidR="00C864F0" w:rsidRDefault="00001929">
      <w:pPr>
        <w:pStyle w:val="a9"/>
        <w:numPr>
          <w:ilvl w:val="0"/>
          <w:numId w:val="3"/>
        </w:numPr>
        <w:tabs>
          <w:tab w:val="left" w:pos="860"/>
        </w:tabs>
        <w:spacing w:after="0" w:line="240" w:lineRule="auto"/>
        <w:ind w:left="0" w:firstLineChars="200" w:firstLine="480"/>
        <w:jc w:val="both"/>
        <w:rPr>
          <w:sz w:val="24"/>
          <w:szCs w:val="24"/>
        </w:rPr>
      </w:pPr>
      <w:r>
        <w:rPr>
          <w:sz w:val="24"/>
          <w:szCs w:val="24"/>
        </w:rPr>
        <w:t>если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обучаем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ребенка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вести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диалог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прошедших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событиях,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нужно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провести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занятие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обуче</w:t>
      </w:r>
      <w:r>
        <w:rPr>
          <w:sz w:val="24"/>
          <w:szCs w:val="24"/>
        </w:rPr>
        <w:t>нию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этому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навыку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тремя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 xml:space="preserve">различными </w:t>
      </w:r>
      <w:r>
        <w:rPr>
          <w:spacing w:val="-2"/>
          <w:sz w:val="24"/>
          <w:szCs w:val="24"/>
        </w:rPr>
        <w:t>собеседниками;</w:t>
      </w:r>
    </w:p>
    <w:p w14:paraId="369CC007" w14:textId="77777777" w:rsidR="00C864F0" w:rsidRDefault="00001929">
      <w:pPr>
        <w:pStyle w:val="a9"/>
        <w:numPr>
          <w:ilvl w:val="0"/>
          <w:numId w:val="3"/>
        </w:numPr>
        <w:tabs>
          <w:tab w:val="left" w:pos="860"/>
        </w:tabs>
        <w:spacing w:after="0" w:line="240" w:lineRule="auto"/>
        <w:ind w:left="0" w:firstLineChars="200" w:firstLine="4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мы хотим научить ребенка делать покупки в магазине, где необходимо общаться с продавцом, нужно распланировать занятия таким образом, чтобы ребенок при тренировочном походе в магазин встретил там трех </w:t>
      </w:r>
      <w:r>
        <w:rPr>
          <w:sz w:val="24"/>
          <w:szCs w:val="24"/>
        </w:rPr>
        <w:t>разных продавцов.</w:t>
      </w:r>
    </w:p>
    <w:p w14:paraId="367F9167" w14:textId="77777777" w:rsidR="00C864F0" w:rsidRDefault="00001929">
      <w:pPr>
        <w:spacing w:line="240" w:lineRule="auto"/>
        <w:ind w:firstLineChars="200" w:firstLine="48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Обобщение</w:t>
      </w:r>
      <w:r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навыка</w:t>
      </w:r>
      <w:r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по</w:t>
      </w:r>
      <w:r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месту</w:t>
      </w:r>
      <w:r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его</w:t>
      </w:r>
      <w:r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spacing w:val="-2"/>
          <w:sz w:val="24"/>
          <w:szCs w:val="24"/>
        </w:rPr>
        <w:t>применения.</w:t>
      </w:r>
    </w:p>
    <w:p w14:paraId="56F9F37C" w14:textId="77777777" w:rsidR="00C864F0" w:rsidRDefault="00001929">
      <w:pPr>
        <w:pStyle w:val="a6"/>
        <w:spacing w:line="240" w:lineRule="auto"/>
        <w:ind w:firstLineChars="200" w:firstLine="480"/>
        <w:jc w:val="both"/>
      </w:pPr>
      <w:r>
        <w:t xml:space="preserve">Ученики с РАС нередко стереотипны в плане обучения. Часто они привыкают к тому, что есть специально отведенное место для обучения: школа, кабинет дефектолога, письменный стол дома. При </w:t>
      </w:r>
      <w:r>
        <w:t>формировании жизненных компетенций важно помнить, что ученику будет необходимо применять навыки в самых разных</w:t>
      </w:r>
      <w:r>
        <w:rPr>
          <w:spacing w:val="13"/>
        </w:rPr>
        <w:t xml:space="preserve"> </w:t>
      </w:r>
      <w:r>
        <w:t>ситуациях. Для того чтобы обобщить формируемые навыки по месту их применения,</w:t>
      </w:r>
    </w:p>
    <w:p w14:paraId="4DFEB86F" w14:textId="77777777" w:rsidR="00C864F0" w:rsidRDefault="00C864F0">
      <w:pPr>
        <w:pStyle w:val="a6"/>
        <w:spacing w:after="0" w:line="240" w:lineRule="auto"/>
        <w:ind w:firstLineChars="200" w:firstLine="480"/>
        <w:jc w:val="both"/>
        <w:sectPr w:rsidR="00C864F0" w:rsidSect="00662CF9">
          <w:pgSz w:w="11910" w:h="16840"/>
          <w:pgMar w:top="850" w:right="280" w:bottom="992" w:left="1340" w:header="720" w:footer="720" w:gutter="0"/>
          <w:cols w:space="720"/>
          <w:docGrid w:linePitch="299"/>
        </w:sectPr>
      </w:pPr>
    </w:p>
    <w:p w14:paraId="3FF652BD" w14:textId="77777777" w:rsidR="00C864F0" w:rsidRDefault="00C864F0">
      <w:pPr>
        <w:pStyle w:val="a6"/>
        <w:spacing w:before="73"/>
      </w:pPr>
    </w:p>
    <w:p w14:paraId="67D10362" w14:textId="77777777" w:rsidR="00C864F0" w:rsidRDefault="00001929">
      <w:pPr>
        <w:pStyle w:val="a6"/>
        <w:spacing w:after="0" w:line="240" w:lineRule="auto"/>
        <w:jc w:val="both"/>
      </w:pPr>
      <w:r>
        <w:t xml:space="preserve">нужно организовать занятия минимум в трех различных </w:t>
      </w:r>
      <w:r>
        <w:t>местах. Например: если целевым навыком при обучении является оплата покупок банковской картой, нужно найти три различных магазина, в которых установлены одинаковые терминалы оплаты, кассиры в которых будут согласны помочь ребенку научиться делать это.</w:t>
      </w:r>
    </w:p>
    <w:p w14:paraId="587BC7ED" w14:textId="77777777" w:rsidR="00C864F0" w:rsidRDefault="00001929">
      <w:pPr>
        <w:spacing w:after="0" w:line="240" w:lineRule="auto"/>
        <w:rPr>
          <w:i/>
          <w:sz w:val="24"/>
        </w:rPr>
      </w:pPr>
      <w:r>
        <w:rPr>
          <w:i/>
          <w:sz w:val="24"/>
        </w:rPr>
        <w:t>Обобщение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навыка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материалу.</w:t>
      </w:r>
    </w:p>
    <w:p w14:paraId="1FB1BC92" w14:textId="77777777" w:rsidR="00C864F0" w:rsidRDefault="00001929">
      <w:pPr>
        <w:pStyle w:val="a6"/>
        <w:spacing w:after="0" w:line="240" w:lineRule="auto"/>
        <w:ind w:firstLine="708"/>
      </w:pPr>
      <w:r>
        <w:t>Для</w:t>
      </w:r>
      <w:r>
        <w:rPr>
          <w:spacing w:val="33"/>
        </w:rPr>
        <w:t xml:space="preserve"> </w:t>
      </w:r>
      <w:r>
        <w:t>того</w:t>
      </w:r>
      <w:r>
        <w:rPr>
          <w:spacing w:val="34"/>
        </w:rPr>
        <w:t xml:space="preserve"> </w:t>
      </w:r>
      <w:r>
        <w:t>чтобы</w:t>
      </w:r>
      <w:r>
        <w:rPr>
          <w:spacing w:val="33"/>
        </w:rPr>
        <w:t xml:space="preserve"> </w:t>
      </w:r>
      <w:r>
        <w:t>эффективно</w:t>
      </w:r>
      <w:r>
        <w:rPr>
          <w:spacing w:val="33"/>
        </w:rPr>
        <w:t xml:space="preserve"> </w:t>
      </w:r>
      <w:r>
        <w:t>демонстрировать</w:t>
      </w:r>
      <w:r>
        <w:rPr>
          <w:spacing w:val="33"/>
        </w:rPr>
        <w:t xml:space="preserve"> </w:t>
      </w:r>
      <w:r>
        <w:t>навыки,</w:t>
      </w:r>
      <w:r>
        <w:rPr>
          <w:spacing w:val="36"/>
        </w:rPr>
        <w:t xml:space="preserve"> </w:t>
      </w:r>
      <w:r>
        <w:t>ученику</w:t>
      </w:r>
      <w:r>
        <w:rPr>
          <w:spacing w:val="31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РАС</w:t>
      </w:r>
      <w:r>
        <w:rPr>
          <w:spacing w:val="34"/>
        </w:rPr>
        <w:t xml:space="preserve"> </w:t>
      </w:r>
      <w:r>
        <w:t>необходима</w:t>
      </w:r>
      <w:r>
        <w:rPr>
          <w:spacing w:val="32"/>
        </w:rPr>
        <w:t xml:space="preserve"> </w:t>
      </w:r>
      <w:r>
        <w:t>тренировка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различении</w:t>
      </w:r>
      <w:r>
        <w:rPr>
          <w:spacing w:val="34"/>
        </w:rPr>
        <w:t xml:space="preserve"> </w:t>
      </w:r>
      <w:r>
        <w:t>большого</w:t>
      </w:r>
      <w:r>
        <w:rPr>
          <w:spacing w:val="33"/>
        </w:rPr>
        <w:t xml:space="preserve"> </w:t>
      </w:r>
      <w:r>
        <w:t>количества материалов.</w:t>
      </w:r>
      <w:r>
        <w:rPr>
          <w:spacing w:val="40"/>
        </w:rPr>
        <w:t xml:space="preserve"> </w:t>
      </w:r>
      <w:r>
        <w:t>Ученикам придется научиться:</w:t>
      </w:r>
    </w:p>
    <w:p w14:paraId="009BEEFB" w14:textId="77777777" w:rsidR="00C864F0" w:rsidRDefault="00001929">
      <w:pPr>
        <w:pStyle w:val="a9"/>
        <w:numPr>
          <w:ilvl w:val="0"/>
          <w:numId w:val="4"/>
        </w:numPr>
        <w:tabs>
          <w:tab w:val="left" w:pos="1221"/>
        </w:tabs>
        <w:spacing w:after="0" w:line="240" w:lineRule="auto"/>
        <w:ind w:left="0"/>
        <w:rPr>
          <w:sz w:val="24"/>
        </w:rPr>
      </w:pPr>
      <w:r>
        <w:rPr>
          <w:sz w:val="24"/>
        </w:rPr>
        <w:t>находить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свое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зрительном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зале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билетам;</w:t>
      </w:r>
    </w:p>
    <w:p w14:paraId="792BC0A9" w14:textId="77777777" w:rsidR="00C864F0" w:rsidRDefault="00001929">
      <w:pPr>
        <w:pStyle w:val="a9"/>
        <w:numPr>
          <w:ilvl w:val="0"/>
          <w:numId w:val="4"/>
        </w:numPr>
        <w:tabs>
          <w:tab w:val="left" w:pos="1221"/>
        </w:tabs>
        <w:spacing w:after="0" w:line="240" w:lineRule="auto"/>
        <w:ind w:left="0"/>
        <w:rPr>
          <w:sz w:val="24"/>
        </w:rPr>
      </w:pPr>
      <w:r>
        <w:rPr>
          <w:sz w:val="24"/>
        </w:rPr>
        <w:t>оплачивать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покупки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терминалах;</w:t>
      </w:r>
    </w:p>
    <w:p w14:paraId="1E8B1D6A" w14:textId="77777777" w:rsidR="00C864F0" w:rsidRDefault="00001929">
      <w:pPr>
        <w:pStyle w:val="a9"/>
        <w:numPr>
          <w:ilvl w:val="0"/>
          <w:numId w:val="4"/>
        </w:numPr>
        <w:tabs>
          <w:tab w:val="left" w:pos="1221"/>
        </w:tabs>
        <w:spacing w:after="0" w:line="240" w:lineRule="auto"/>
        <w:ind w:left="0"/>
        <w:rPr>
          <w:sz w:val="24"/>
        </w:rPr>
      </w:pPr>
      <w:r>
        <w:rPr>
          <w:sz w:val="24"/>
        </w:rPr>
        <w:t>звонить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телефонов;</w:t>
      </w:r>
    </w:p>
    <w:p w14:paraId="59F440DA" w14:textId="77777777" w:rsidR="00C864F0" w:rsidRDefault="00001929">
      <w:pPr>
        <w:pStyle w:val="a9"/>
        <w:numPr>
          <w:ilvl w:val="0"/>
          <w:numId w:val="4"/>
        </w:numPr>
        <w:tabs>
          <w:tab w:val="left" w:pos="1221"/>
        </w:tabs>
        <w:spacing w:after="0" w:line="240" w:lineRule="auto"/>
        <w:ind w:left="0"/>
        <w:rPr>
          <w:sz w:val="24"/>
        </w:rPr>
      </w:pPr>
      <w:r>
        <w:rPr>
          <w:sz w:val="24"/>
        </w:rPr>
        <w:t>выбирать</w:t>
      </w:r>
      <w:r>
        <w:rPr>
          <w:spacing w:val="-1"/>
          <w:sz w:val="24"/>
        </w:rPr>
        <w:t xml:space="preserve"> </w:t>
      </w:r>
      <w:r>
        <w:rPr>
          <w:sz w:val="24"/>
        </w:rPr>
        <w:t>блюда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меню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т.д.</w:t>
      </w:r>
    </w:p>
    <w:p w14:paraId="0A68C0C4" w14:textId="77777777" w:rsidR="00C864F0" w:rsidRDefault="00001929">
      <w:pPr>
        <w:pStyle w:val="a6"/>
        <w:spacing w:after="0" w:line="240" w:lineRule="auto"/>
        <w:ind w:firstLine="708"/>
        <w:jc w:val="both"/>
      </w:pPr>
      <w:r>
        <w:t>С точки зрения обучения, этот параметр обобщения можно назвать наиболее сложным из-за естественного обилия разнообразных стимулов,</w:t>
      </w:r>
      <w:r>
        <w:rPr>
          <w:spacing w:val="-8"/>
        </w:rPr>
        <w:t xml:space="preserve"> </w:t>
      </w:r>
      <w:r>
        <w:t>которые</w:t>
      </w:r>
      <w:r>
        <w:rPr>
          <w:spacing w:val="-8"/>
        </w:rPr>
        <w:t xml:space="preserve"> </w:t>
      </w:r>
      <w:r>
        <w:t>крайне</w:t>
      </w:r>
      <w:r>
        <w:rPr>
          <w:spacing w:val="-8"/>
        </w:rPr>
        <w:t xml:space="preserve"> </w:t>
      </w:r>
      <w:r>
        <w:t>сложно</w:t>
      </w:r>
      <w:r>
        <w:rPr>
          <w:spacing w:val="-7"/>
        </w:rPr>
        <w:t xml:space="preserve"> </w:t>
      </w:r>
      <w:r>
        <w:t>точно</w:t>
      </w:r>
      <w:r>
        <w:rPr>
          <w:spacing w:val="-7"/>
        </w:rPr>
        <w:t xml:space="preserve"> </w:t>
      </w:r>
      <w:r>
        <w:t>воспроизвести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обучающей</w:t>
      </w:r>
      <w:r>
        <w:rPr>
          <w:spacing w:val="-4"/>
        </w:rPr>
        <w:t xml:space="preserve"> </w:t>
      </w:r>
      <w:r>
        <w:t>ситуации.</w:t>
      </w:r>
      <w:r>
        <w:rPr>
          <w:spacing w:val="-7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подготовке</w:t>
      </w:r>
      <w:r>
        <w:rPr>
          <w:spacing w:val="-8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обучению</w:t>
      </w:r>
      <w:r>
        <w:rPr>
          <w:spacing w:val="-7"/>
        </w:rPr>
        <w:t xml:space="preserve"> </w:t>
      </w:r>
      <w:r>
        <w:t>какому-либо</w:t>
      </w:r>
      <w:r>
        <w:rPr>
          <w:spacing w:val="-7"/>
        </w:rPr>
        <w:t xml:space="preserve"> </w:t>
      </w:r>
      <w:r>
        <w:t>навыку</w:t>
      </w:r>
      <w:r>
        <w:rPr>
          <w:spacing w:val="-14"/>
        </w:rPr>
        <w:t xml:space="preserve"> </w:t>
      </w:r>
      <w:r>
        <w:t>необходимо заранее</w:t>
      </w:r>
      <w:r>
        <w:rPr>
          <w:spacing w:val="-14"/>
        </w:rPr>
        <w:t xml:space="preserve"> </w:t>
      </w:r>
      <w:r>
        <w:t>продумывать,</w:t>
      </w:r>
      <w:r>
        <w:rPr>
          <w:spacing w:val="-13"/>
        </w:rPr>
        <w:t xml:space="preserve"> </w:t>
      </w:r>
      <w:r>
        <w:t>каким</w:t>
      </w:r>
      <w:r>
        <w:rPr>
          <w:spacing w:val="-14"/>
        </w:rPr>
        <w:t xml:space="preserve"> </w:t>
      </w:r>
      <w:r>
        <w:t>образом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процессе</w:t>
      </w:r>
      <w:r>
        <w:rPr>
          <w:spacing w:val="-14"/>
        </w:rPr>
        <w:t xml:space="preserve"> </w:t>
      </w:r>
      <w:r>
        <w:t>обучения</w:t>
      </w:r>
      <w:r>
        <w:rPr>
          <w:spacing w:val="-13"/>
        </w:rPr>
        <w:t xml:space="preserve"> </w:t>
      </w:r>
      <w:r>
        <w:t>можно</w:t>
      </w:r>
      <w:r>
        <w:rPr>
          <w:spacing w:val="-13"/>
        </w:rPr>
        <w:t xml:space="preserve"> </w:t>
      </w:r>
      <w:r>
        <w:t>будет</w:t>
      </w:r>
      <w:r>
        <w:rPr>
          <w:spacing w:val="-12"/>
        </w:rPr>
        <w:t xml:space="preserve"> </w:t>
      </w:r>
      <w:r>
        <w:t>создать</w:t>
      </w:r>
      <w:r>
        <w:rPr>
          <w:spacing w:val="-9"/>
        </w:rPr>
        <w:t xml:space="preserve"> </w:t>
      </w:r>
      <w:r>
        <w:t>условия</w:t>
      </w:r>
      <w:r>
        <w:rPr>
          <w:spacing w:val="-13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обобщения</w:t>
      </w:r>
      <w:r>
        <w:rPr>
          <w:spacing w:val="-14"/>
        </w:rPr>
        <w:t xml:space="preserve"> </w:t>
      </w:r>
      <w:r>
        <w:t>навыка</w:t>
      </w:r>
      <w:r>
        <w:rPr>
          <w:spacing w:val="-14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всем</w:t>
      </w:r>
      <w:r>
        <w:rPr>
          <w:spacing w:val="-14"/>
        </w:rPr>
        <w:t xml:space="preserve"> </w:t>
      </w:r>
      <w:r>
        <w:t>параметрам.</w:t>
      </w:r>
      <w:r>
        <w:rPr>
          <w:spacing w:val="-13"/>
        </w:rPr>
        <w:t xml:space="preserve"> </w:t>
      </w:r>
      <w:r>
        <w:t>Ученикам с</w:t>
      </w:r>
      <w:r>
        <w:rPr>
          <w:spacing w:val="-15"/>
        </w:rPr>
        <w:t xml:space="preserve"> </w:t>
      </w:r>
      <w:r>
        <w:t>РАС</w:t>
      </w:r>
      <w:r>
        <w:rPr>
          <w:spacing w:val="-15"/>
        </w:rPr>
        <w:t xml:space="preserve"> </w:t>
      </w:r>
      <w:r>
        <w:t>чаще</w:t>
      </w:r>
      <w:r>
        <w:rPr>
          <w:spacing w:val="-15"/>
        </w:rPr>
        <w:t xml:space="preserve"> </w:t>
      </w:r>
      <w:r>
        <w:t>всего</w:t>
      </w:r>
      <w:r>
        <w:rPr>
          <w:spacing w:val="-15"/>
        </w:rPr>
        <w:t xml:space="preserve"> </w:t>
      </w:r>
      <w:r>
        <w:t>бывает</w:t>
      </w:r>
      <w:r>
        <w:rPr>
          <w:spacing w:val="-15"/>
        </w:rPr>
        <w:t xml:space="preserve"> </w:t>
      </w:r>
      <w:r>
        <w:t>сложно</w:t>
      </w:r>
      <w:r>
        <w:rPr>
          <w:spacing w:val="-15"/>
        </w:rPr>
        <w:t xml:space="preserve"> </w:t>
      </w:r>
      <w:r>
        <w:t>применить</w:t>
      </w:r>
      <w:r>
        <w:rPr>
          <w:spacing w:val="-14"/>
        </w:rPr>
        <w:t xml:space="preserve"> </w:t>
      </w:r>
      <w:r>
        <w:t>усвоенный</w:t>
      </w:r>
      <w:r>
        <w:rPr>
          <w:spacing w:val="-15"/>
        </w:rPr>
        <w:t xml:space="preserve"> </w:t>
      </w:r>
      <w:r>
        <w:t>навык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совершенно</w:t>
      </w:r>
      <w:r>
        <w:rPr>
          <w:spacing w:val="-14"/>
        </w:rPr>
        <w:t xml:space="preserve"> </w:t>
      </w:r>
      <w:r>
        <w:t>новых</w:t>
      </w:r>
      <w:r>
        <w:rPr>
          <w:spacing w:val="-11"/>
        </w:rPr>
        <w:t xml:space="preserve"> </w:t>
      </w:r>
      <w:r>
        <w:t>условиях.</w:t>
      </w:r>
      <w:r>
        <w:rPr>
          <w:spacing w:val="-14"/>
        </w:rPr>
        <w:t xml:space="preserve"> </w:t>
      </w:r>
      <w:r>
        <w:t>Поэтому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начальном</w:t>
      </w:r>
      <w:r>
        <w:rPr>
          <w:spacing w:val="-15"/>
        </w:rPr>
        <w:t xml:space="preserve"> </w:t>
      </w:r>
      <w:r>
        <w:t>этапе</w:t>
      </w:r>
      <w:r>
        <w:rPr>
          <w:spacing w:val="-15"/>
        </w:rPr>
        <w:t xml:space="preserve"> </w:t>
      </w:r>
      <w:r>
        <w:t>обобщения</w:t>
      </w:r>
      <w:r>
        <w:rPr>
          <w:spacing w:val="-15"/>
        </w:rPr>
        <w:t xml:space="preserve"> </w:t>
      </w:r>
      <w:r>
        <w:t>навыков ученикам, вероятнее всего, понадобится помощь взрослых. Уровень и объем этой помощи, как и при любом другом обучении, постепенно сводятся на н</w:t>
      </w:r>
      <w:r>
        <w:t>ет.</w:t>
      </w:r>
    </w:p>
    <w:p w14:paraId="6FB7E34F" w14:textId="77777777" w:rsidR="00C864F0" w:rsidRDefault="00001929">
      <w:pPr>
        <w:pStyle w:val="1"/>
        <w:spacing w:before="0" w:after="0" w:line="240" w:lineRule="auto"/>
        <w:ind w:left="0" w:firstLineChars="200" w:firstLine="482"/>
        <w:rPr>
          <w:sz w:val="24"/>
          <w:szCs w:val="24"/>
        </w:rPr>
      </w:pPr>
      <w:r>
        <w:rPr>
          <w:sz w:val="24"/>
          <w:szCs w:val="24"/>
        </w:rPr>
        <w:t>Место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коррекционного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курса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ИПР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обучающегося</w:t>
      </w:r>
    </w:p>
    <w:p w14:paraId="7C98522B" w14:textId="77777777" w:rsidR="00C864F0" w:rsidRDefault="00001929">
      <w:pPr>
        <w:pStyle w:val="a6"/>
        <w:spacing w:after="0" w:line="240" w:lineRule="auto"/>
        <w:ind w:firstLineChars="200" w:firstLine="480"/>
        <w:jc w:val="both"/>
      </w:pPr>
      <w:r>
        <w:t>Данная программа</w:t>
      </w:r>
      <w:r>
        <w:rPr>
          <w:spacing w:val="-1"/>
        </w:rPr>
        <w:t xml:space="preserve"> </w:t>
      </w:r>
      <w:r>
        <w:t>реализуется на</w:t>
      </w:r>
      <w:r>
        <w:rPr>
          <w:spacing w:val="-1"/>
        </w:rPr>
        <w:t xml:space="preserve"> </w:t>
      </w:r>
      <w:r>
        <w:t>протяжении</w:t>
      </w:r>
      <w:r>
        <w:rPr>
          <w:spacing w:val="-2"/>
        </w:rPr>
        <w:t xml:space="preserve"> </w:t>
      </w:r>
      <w:r>
        <w:t>всего периода</w:t>
      </w:r>
      <w:r>
        <w:rPr>
          <w:spacing w:val="-1"/>
        </w:rPr>
        <w:t xml:space="preserve"> </w:t>
      </w:r>
      <w:r>
        <w:t>начальной ступени образования</w:t>
      </w:r>
      <w:r>
        <w:rPr>
          <w:spacing w:val="-2"/>
        </w:rPr>
        <w:t xml:space="preserve"> </w:t>
      </w:r>
      <w:r>
        <w:t>и рассчитана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освоение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 xml:space="preserve">период от 4 до 6 лет. Рекомендуемое количество часов в неделю – не менее 2-х (1-е </w:t>
      </w:r>
      <w:r>
        <w:t>классы 33/66 часов в год, 2-4 классы 34/68 часов ч. год).</w:t>
      </w:r>
      <w:r>
        <w:rPr>
          <w:spacing w:val="40"/>
        </w:rPr>
        <w:t xml:space="preserve"> </w:t>
      </w:r>
      <w:r>
        <w:t>При этом занятия могут проводиться как в индивидуальном формате, так и в формате группы и мини-группы.</w:t>
      </w:r>
    </w:p>
    <w:p w14:paraId="7A954137" w14:textId="77777777" w:rsidR="00C864F0" w:rsidRDefault="00001929">
      <w:pPr>
        <w:spacing w:after="0" w:line="240" w:lineRule="auto"/>
        <w:ind w:firstLineChars="200" w:firstLine="4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Форма проведения занятий по программе</w:t>
      </w:r>
      <w:r>
        <w:rPr>
          <w:rFonts w:ascii="Times New Roman" w:hAnsi="Times New Roman"/>
          <w:sz w:val="24"/>
          <w:szCs w:val="24"/>
        </w:rPr>
        <w:t>: очная, возможно с применением электронных средств обучен</w:t>
      </w:r>
      <w:r>
        <w:rPr>
          <w:rFonts w:ascii="Times New Roman" w:hAnsi="Times New Roman"/>
          <w:sz w:val="24"/>
          <w:szCs w:val="24"/>
        </w:rPr>
        <w:t>ия и дистанционных образовательных технологий.</w:t>
      </w:r>
    </w:p>
    <w:p w14:paraId="4AF3D616" w14:textId="77777777" w:rsidR="00C864F0" w:rsidRDefault="00001929">
      <w:pPr>
        <w:spacing w:after="0" w:line="240" w:lineRule="auto"/>
        <w:ind w:firstLineChars="200" w:firstLine="47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  <w:szCs w:val="24"/>
        </w:rPr>
        <w:t>Условия реализации</w:t>
      </w:r>
      <w:r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spacing w:val="-2"/>
          <w:sz w:val="24"/>
          <w:szCs w:val="24"/>
        </w:rPr>
        <w:t>коррекционного</w:t>
      </w:r>
      <w:r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spacing w:val="-2"/>
          <w:sz w:val="24"/>
          <w:szCs w:val="24"/>
        </w:rPr>
        <w:t>курса</w:t>
      </w:r>
    </w:p>
    <w:p w14:paraId="0768F49E" w14:textId="77777777" w:rsidR="00C864F0" w:rsidRDefault="00001929">
      <w:pPr>
        <w:pStyle w:val="a6"/>
        <w:spacing w:after="0" w:line="240" w:lineRule="auto"/>
        <w:ind w:firstLineChars="200" w:firstLine="480"/>
        <w:jc w:val="both"/>
      </w:pPr>
      <w:r>
        <w:t>Реализация</w:t>
      </w:r>
      <w:r>
        <w:rPr>
          <w:spacing w:val="-8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педагогами-психологами</w:t>
      </w:r>
      <w:r>
        <w:rPr>
          <w:spacing w:val="-3"/>
        </w:rPr>
        <w:t xml:space="preserve"> </w:t>
      </w:r>
      <w:r>
        <w:t>службы</w:t>
      </w:r>
      <w:r>
        <w:rPr>
          <w:spacing w:val="-3"/>
        </w:rPr>
        <w:t xml:space="preserve"> </w:t>
      </w:r>
      <w:r>
        <w:t>сопровождения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тьюторами</w:t>
      </w:r>
      <w:r>
        <w:rPr>
          <w:spacing w:val="-2"/>
        </w:rPr>
        <w:t xml:space="preserve"> </w:t>
      </w:r>
      <w:r>
        <w:rPr>
          <w:spacing w:val="-4"/>
        </w:rPr>
        <w:t>ФРЦ.</w:t>
      </w:r>
    </w:p>
    <w:p w14:paraId="607D1715" w14:textId="77777777" w:rsidR="00C864F0" w:rsidRDefault="00001929">
      <w:pPr>
        <w:pStyle w:val="a6"/>
        <w:spacing w:after="0" w:line="240" w:lineRule="auto"/>
        <w:ind w:firstLine="511"/>
      </w:pPr>
      <w:r>
        <w:t xml:space="preserve">Согласно ФГОС НОО обучающихся с ОВЗ (РАС), индивидуальная программа </w:t>
      </w:r>
      <w:r>
        <w:t>обучения жизненным компетенциям строится на основе предварительной диагностической процедуры, которая позволяет обнаружить имеющиеся дефициты [2].</w:t>
      </w:r>
    </w:p>
    <w:p w14:paraId="39EB579F" w14:textId="77777777" w:rsidR="00C864F0" w:rsidRDefault="00001929">
      <w:pPr>
        <w:pStyle w:val="a6"/>
        <w:spacing w:after="0" w:line="240" w:lineRule="auto"/>
      </w:pPr>
      <w:r>
        <w:t>Программа</w:t>
      </w:r>
      <w:r>
        <w:rPr>
          <w:spacing w:val="-2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 xml:space="preserve">2 </w:t>
      </w:r>
      <w:r>
        <w:rPr>
          <w:spacing w:val="-2"/>
        </w:rPr>
        <w:t>этапа:</w:t>
      </w:r>
    </w:p>
    <w:p w14:paraId="148D442F" w14:textId="77777777" w:rsidR="00C864F0" w:rsidRDefault="00001929">
      <w:pPr>
        <w:pStyle w:val="a9"/>
        <w:numPr>
          <w:ilvl w:val="0"/>
          <w:numId w:val="3"/>
        </w:numPr>
        <w:tabs>
          <w:tab w:val="left" w:pos="860"/>
        </w:tabs>
        <w:spacing w:after="0" w:line="240" w:lineRule="auto"/>
        <w:ind w:left="0"/>
        <w:rPr>
          <w:sz w:val="24"/>
        </w:rPr>
      </w:pPr>
      <w:r>
        <w:rPr>
          <w:spacing w:val="-2"/>
          <w:sz w:val="24"/>
        </w:rPr>
        <w:t>диагностический;</w:t>
      </w:r>
    </w:p>
    <w:p w14:paraId="0A7D7540" w14:textId="77777777" w:rsidR="00C864F0" w:rsidRDefault="00001929">
      <w:pPr>
        <w:pStyle w:val="a9"/>
        <w:numPr>
          <w:ilvl w:val="0"/>
          <w:numId w:val="3"/>
        </w:numPr>
        <w:tabs>
          <w:tab w:val="left" w:pos="860"/>
        </w:tabs>
        <w:spacing w:after="0" w:line="240" w:lineRule="auto"/>
        <w:ind w:left="0"/>
        <w:rPr>
          <w:sz w:val="24"/>
        </w:rPr>
      </w:pPr>
      <w:r>
        <w:rPr>
          <w:spacing w:val="-2"/>
          <w:sz w:val="24"/>
        </w:rPr>
        <w:t>коррекционный.</w:t>
      </w:r>
    </w:p>
    <w:p w14:paraId="0A07D83E" w14:textId="77777777" w:rsidR="00C864F0" w:rsidRDefault="00001929">
      <w:pPr>
        <w:pStyle w:val="a9"/>
        <w:numPr>
          <w:ilvl w:val="0"/>
          <w:numId w:val="5"/>
        </w:numPr>
        <w:tabs>
          <w:tab w:val="left" w:pos="500"/>
        </w:tabs>
        <w:spacing w:after="0" w:line="240" w:lineRule="auto"/>
        <w:ind w:left="0"/>
        <w:jc w:val="left"/>
        <w:rPr>
          <w:i/>
          <w:sz w:val="24"/>
        </w:rPr>
      </w:pPr>
      <w:r>
        <w:rPr>
          <w:i/>
          <w:sz w:val="24"/>
        </w:rPr>
        <w:t>Диагностический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этап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включает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следующие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направления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работы:</w:t>
      </w:r>
    </w:p>
    <w:p w14:paraId="69FF7AA4" w14:textId="77777777" w:rsidR="00C864F0" w:rsidRDefault="00001929">
      <w:pPr>
        <w:pStyle w:val="a9"/>
        <w:numPr>
          <w:ilvl w:val="1"/>
          <w:numId w:val="5"/>
        </w:numPr>
        <w:tabs>
          <w:tab w:val="left" w:pos="860"/>
        </w:tabs>
        <w:spacing w:after="0" w:line="240" w:lineRule="auto"/>
        <w:ind w:left="0"/>
        <w:rPr>
          <w:sz w:val="24"/>
        </w:rPr>
      </w:pPr>
      <w:r>
        <w:rPr>
          <w:sz w:val="24"/>
        </w:rPr>
        <w:t>выявление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дезадаптивных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форм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поведения;</w:t>
      </w:r>
    </w:p>
    <w:p w14:paraId="0910E7A8" w14:textId="77777777" w:rsidR="00C864F0" w:rsidRDefault="00001929">
      <w:pPr>
        <w:pStyle w:val="a9"/>
        <w:numPr>
          <w:ilvl w:val="1"/>
          <w:numId w:val="5"/>
        </w:numPr>
        <w:tabs>
          <w:tab w:val="left" w:pos="860"/>
        </w:tabs>
        <w:spacing w:after="0" w:line="240" w:lineRule="auto"/>
        <w:ind w:left="0"/>
        <w:rPr>
          <w:sz w:val="24"/>
        </w:rPr>
      </w:pPr>
      <w:r>
        <w:rPr>
          <w:sz w:val="24"/>
        </w:rPr>
        <w:t>определение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актуального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2"/>
          <w:sz w:val="24"/>
        </w:rPr>
        <w:t xml:space="preserve"> </w:t>
      </w:r>
      <w:r>
        <w:rPr>
          <w:sz w:val="24"/>
        </w:rPr>
        <w:t>сформированности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5"/>
          <w:sz w:val="24"/>
        </w:rPr>
        <w:t xml:space="preserve"> </w:t>
      </w:r>
      <w:r>
        <w:rPr>
          <w:sz w:val="24"/>
        </w:rPr>
        <w:t>заботы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себе;</w:t>
      </w:r>
    </w:p>
    <w:p w14:paraId="6893D818" w14:textId="77777777" w:rsidR="00C864F0" w:rsidRDefault="00001929">
      <w:pPr>
        <w:pStyle w:val="a9"/>
        <w:numPr>
          <w:ilvl w:val="1"/>
          <w:numId w:val="5"/>
        </w:numPr>
        <w:tabs>
          <w:tab w:val="left" w:pos="860"/>
        </w:tabs>
        <w:spacing w:after="0" w:line="240" w:lineRule="auto"/>
        <w:ind w:left="0"/>
        <w:rPr>
          <w:sz w:val="24"/>
        </w:rPr>
      </w:pPr>
      <w:r>
        <w:rPr>
          <w:sz w:val="24"/>
        </w:rPr>
        <w:t>определение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5"/>
          <w:sz w:val="24"/>
        </w:rPr>
        <w:t xml:space="preserve"> </w:t>
      </w:r>
      <w:r>
        <w:rPr>
          <w:sz w:val="24"/>
        </w:rPr>
        <w:t>сформированности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сотрудничества;</w:t>
      </w:r>
    </w:p>
    <w:p w14:paraId="0AD5F62D" w14:textId="77777777" w:rsidR="00C864F0" w:rsidRDefault="00001929">
      <w:pPr>
        <w:pStyle w:val="a9"/>
        <w:numPr>
          <w:ilvl w:val="1"/>
          <w:numId w:val="5"/>
        </w:numPr>
        <w:tabs>
          <w:tab w:val="left" w:pos="860"/>
        </w:tabs>
        <w:spacing w:after="0" w:line="240" w:lineRule="auto"/>
        <w:ind w:left="0"/>
        <w:rPr>
          <w:sz w:val="24"/>
        </w:rPr>
      </w:pPr>
      <w:r>
        <w:rPr>
          <w:sz w:val="24"/>
        </w:rPr>
        <w:t>выявление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мотивационных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стимулов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обу</w:t>
      </w:r>
      <w:r>
        <w:rPr>
          <w:sz w:val="24"/>
        </w:rPr>
        <w:t>словления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взаимодействия</w:t>
      </w:r>
    </w:p>
    <w:p w14:paraId="4D51CD93" w14:textId="77777777" w:rsidR="00C864F0" w:rsidRDefault="00001929">
      <w:pPr>
        <w:pStyle w:val="a9"/>
        <w:numPr>
          <w:ilvl w:val="1"/>
          <w:numId w:val="5"/>
        </w:numPr>
        <w:tabs>
          <w:tab w:val="left" w:pos="860"/>
        </w:tabs>
        <w:spacing w:after="0" w:line="240" w:lineRule="auto"/>
        <w:ind w:left="0"/>
        <w:rPr>
          <w:sz w:val="24"/>
        </w:rPr>
      </w:pPr>
      <w:r>
        <w:rPr>
          <w:sz w:val="24"/>
        </w:rPr>
        <w:t>определение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способностей</w:t>
      </w:r>
    </w:p>
    <w:p w14:paraId="56486734" w14:textId="77777777" w:rsidR="00C864F0" w:rsidRDefault="00001929">
      <w:pPr>
        <w:pStyle w:val="a9"/>
        <w:numPr>
          <w:ilvl w:val="1"/>
          <w:numId w:val="5"/>
        </w:numPr>
        <w:tabs>
          <w:tab w:val="left" w:pos="860"/>
        </w:tabs>
        <w:spacing w:after="0" w:line="240" w:lineRule="auto"/>
        <w:ind w:left="0"/>
        <w:rPr>
          <w:sz w:val="24"/>
        </w:rPr>
      </w:pPr>
      <w:r>
        <w:rPr>
          <w:sz w:val="24"/>
        </w:rPr>
        <w:t>определение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40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40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следствий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социально-приемлемого </w:t>
      </w:r>
      <w:r>
        <w:rPr>
          <w:spacing w:val="-2"/>
          <w:sz w:val="24"/>
        </w:rPr>
        <w:t>реагирования</w:t>
      </w:r>
    </w:p>
    <w:p w14:paraId="32AC17D3" w14:textId="77777777" w:rsidR="00C864F0" w:rsidRDefault="00001929">
      <w:pPr>
        <w:pStyle w:val="a9"/>
        <w:numPr>
          <w:ilvl w:val="1"/>
          <w:numId w:val="5"/>
        </w:numPr>
        <w:tabs>
          <w:tab w:val="left" w:pos="860"/>
        </w:tabs>
        <w:spacing w:after="0" w:line="240" w:lineRule="auto"/>
        <w:ind w:left="0"/>
        <w:rPr>
          <w:sz w:val="24"/>
        </w:rPr>
      </w:pPr>
      <w:r>
        <w:rPr>
          <w:sz w:val="24"/>
        </w:rPr>
        <w:t xml:space="preserve">определение способности анализировать причины и последствия поведения и эмоциональных состояний своих собственных и других </w:t>
      </w:r>
      <w:r>
        <w:rPr>
          <w:spacing w:val="-2"/>
          <w:sz w:val="24"/>
        </w:rPr>
        <w:t>людей</w:t>
      </w:r>
    </w:p>
    <w:p w14:paraId="0F1ABCA4" w14:textId="77777777" w:rsidR="00C864F0" w:rsidRDefault="00001929">
      <w:pPr>
        <w:pStyle w:val="a9"/>
        <w:numPr>
          <w:ilvl w:val="1"/>
          <w:numId w:val="5"/>
        </w:numPr>
        <w:tabs>
          <w:tab w:val="left" w:pos="860"/>
        </w:tabs>
        <w:spacing w:after="0" w:line="240" w:lineRule="auto"/>
        <w:ind w:left="0"/>
        <w:rPr>
          <w:i/>
          <w:sz w:val="24"/>
        </w:rPr>
      </w:pP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психоэмоционального,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эмоционально-волевого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интеллектуального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ОВЗ, уровень</w:t>
      </w:r>
      <w:r>
        <w:rPr>
          <w:spacing w:val="-4"/>
          <w:sz w:val="24"/>
        </w:rPr>
        <w:t xml:space="preserve"> </w:t>
      </w:r>
      <w:r>
        <w:rPr>
          <w:sz w:val="24"/>
        </w:rPr>
        <w:t>включенности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 </w:t>
      </w:r>
      <w:proofErr w:type="spellStart"/>
      <w:r>
        <w:rPr>
          <w:sz w:val="24"/>
        </w:rPr>
        <w:t>общегруппо</w:t>
      </w:r>
      <w:r>
        <w:rPr>
          <w:sz w:val="24"/>
        </w:rPr>
        <w:t>вую</w:t>
      </w:r>
      <w:proofErr w:type="spellEnd"/>
      <w:r>
        <w:rPr>
          <w:sz w:val="24"/>
        </w:rPr>
        <w:t xml:space="preserve"> деятельность, уровень дезадаптации</w:t>
      </w:r>
      <w:r>
        <w:rPr>
          <w:i/>
          <w:sz w:val="24"/>
        </w:rPr>
        <w:t>.</w:t>
      </w:r>
    </w:p>
    <w:p w14:paraId="0FC3A1E5" w14:textId="77777777" w:rsidR="00C864F0" w:rsidRDefault="00001929">
      <w:pPr>
        <w:pStyle w:val="a6"/>
        <w:spacing w:after="0" w:line="240" w:lineRule="auto"/>
      </w:pPr>
      <w:r>
        <w:t>Данный</w:t>
      </w:r>
      <w:r>
        <w:rPr>
          <w:spacing w:val="-6"/>
        </w:rPr>
        <w:t xml:space="preserve"> </w:t>
      </w:r>
      <w:r>
        <w:t>этап</w:t>
      </w:r>
      <w:r>
        <w:rPr>
          <w:spacing w:val="-6"/>
        </w:rPr>
        <w:t xml:space="preserve"> </w:t>
      </w:r>
      <w:r>
        <w:t>позволяет</w:t>
      </w:r>
      <w:r>
        <w:rPr>
          <w:spacing w:val="-6"/>
        </w:rPr>
        <w:t xml:space="preserve"> </w:t>
      </w:r>
      <w:r>
        <w:t>выбрать</w:t>
      </w:r>
      <w:r>
        <w:rPr>
          <w:spacing w:val="-3"/>
        </w:rPr>
        <w:t xml:space="preserve"> </w:t>
      </w:r>
      <w:r>
        <w:t>приоритетные</w:t>
      </w:r>
      <w:r>
        <w:rPr>
          <w:spacing w:val="-8"/>
        </w:rPr>
        <w:t xml:space="preserve"> </w:t>
      </w:r>
      <w:r>
        <w:t>направления</w:t>
      </w:r>
      <w:r>
        <w:rPr>
          <w:spacing w:val="-4"/>
        </w:rPr>
        <w:t xml:space="preserve"> </w:t>
      </w:r>
      <w:r>
        <w:t>коррекционно-развивающей</w:t>
      </w:r>
      <w:r>
        <w:rPr>
          <w:spacing w:val="-3"/>
        </w:rPr>
        <w:t xml:space="preserve"> </w:t>
      </w:r>
      <w:r>
        <w:rPr>
          <w:spacing w:val="-2"/>
        </w:rPr>
        <w:t>работы.</w:t>
      </w:r>
    </w:p>
    <w:p w14:paraId="5F267826" w14:textId="77777777" w:rsidR="00C864F0" w:rsidRDefault="00001929">
      <w:pPr>
        <w:pStyle w:val="a6"/>
        <w:spacing w:after="0" w:line="240" w:lineRule="auto"/>
        <w:ind w:firstLine="720"/>
      </w:pPr>
      <w:r>
        <w:lastRenderedPageBreak/>
        <w:t>После</w:t>
      </w:r>
      <w:r>
        <w:rPr>
          <w:spacing w:val="80"/>
        </w:rPr>
        <w:t xml:space="preserve"> </w:t>
      </w:r>
      <w:r>
        <w:t>проведения</w:t>
      </w:r>
      <w:r>
        <w:rPr>
          <w:spacing w:val="80"/>
        </w:rPr>
        <w:t xml:space="preserve"> </w:t>
      </w:r>
      <w:r>
        <w:t>диагностической</w:t>
      </w:r>
      <w:r>
        <w:rPr>
          <w:spacing w:val="80"/>
        </w:rPr>
        <w:t xml:space="preserve"> </w:t>
      </w:r>
      <w:r>
        <w:t>процедуры</w:t>
      </w:r>
      <w:r>
        <w:rPr>
          <w:spacing w:val="80"/>
        </w:rPr>
        <w:t xml:space="preserve"> </w:t>
      </w:r>
      <w:r>
        <w:t>следует</w:t>
      </w:r>
      <w:r>
        <w:rPr>
          <w:spacing w:val="80"/>
        </w:rPr>
        <w:t xml:space="preserve"> </w:t>
      </w:r>
      <w:r>
        <w:t>составить</w:t>
      </w:r>
      <w:r>
        <w:rPr>
          <w:spacing w:val="80"/>
        </w:rPr>
        <w:t xml:space="preserve"> </w:t>
      </w:r>
      <w:r>
        <w:t>Индивидуальный</w:t>
      </w:r>
      <w:r>
        <w:rPr>
          <w:spacing w:val="80"/>
        </w:rPr>
        <w:t xml:space="preserve"> </w:t>
      </w:r>
      <w:r>
        <w:t>план</w:t>
      </w:r>
      <w:r>
        <w:rPr>
          <w:spacing w:val="80"/>
        </w:rPr>
        <w:t xml:space="preserve"> </w:t>
      </w:r>
      <w:r>
        <w:t>коррекционного</w:t>
      </w:r>
      <w:r>
        <w:rPr>
          <w:spacing w:val="80"/>
        </w:rPr>
        <w:t xml:space="preserve"> </w:t>
      </w:r>
      <w:r>
        <w:t>развития,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 xml:space="preserve">чего </w:t>
      </w:r>
      <w:r>
        <w:t>необходимо выбрать основные цели обучения. При выборе целей важно учитывать следующие моменты:</w:t>
      </w:r>
    </w:p>
    <w:p w14:paraId="61DC3F37" w14:textId="77777777" w:rsidR="00C864F0" w:rsidRDefault="00001929">
      <w:pPr>
        <w:pStyle w:val="a9"/>
        <w:numPr>
          <w:ilvl w:val="1"/>
          <w:numId w:val="5"/>
        </w:numPr>
        <w:tabs>
          <w:tab w:val="left" w:pos="859"/>
        </w:tabs>
        <w:spacing w:after="0" w:line="240" w:lineRule="auto"/>
        <w:ind w:left="0" w:hanging="359"/>
        <w:jc w:val="both"/>
        <w:rPr>
          <w:sz w:val="24"/>
        </w:rPr>
      </w:pPr>
      <w:r>
        <w:rPr>
          <w:sz w:val="24"/>
        </w:rPr>
        <w:t>целей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1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немного –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трех-</w:t>
      </w:r>
      <w:r>
        <w:rPr>
          <w:spacing w:val="-2"/>
          <w:sz w:val="24"/>
        </w:rPr>
        <w:t>четырех;</w:t>
      </w:r>
    </w:p>
    <w:p w14:paraId="59721305" w14:textId="77777777" w:rsidR="00C864F0" w:rsidRDefault="00001929">
      <w:pPr>
        <w:pStyle w:val="a9"/>
        <w:numPr>
          <w:ilvl w:val="1"/>
          <w:numId w:val="5"/>
        </w:numPr>
        <w:tabs>
          <w:tab w:val="left" w:pos="860"/>
        </w:tabs>
        <w:spacing w:after="0" w:line="240" w:lineRule="auto"/>
        <w:ind w:left="0"/>
        <w:jc w:val="both"/>
        <w:rPr>
          <w:sz w:val="24"/>
        </w:rPr>
      </w:pPr>
      <w:r>
        <w:rPr>
          <w:sz w:val="24"/>
        </w:rPr>
        <w:t xml:space="preserve">навык, который будет сформирован, должен сразу же использоваться ребенком в повседневной жизни. </w:t>
      </w:r>
      <w:r>
        <w:rPr>
          <w:sz w:val="24"/>
        </w:rPr>
        <w:t>Например, не имеет смысла учить ребенка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местах общественного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если в</w:t>
      </w:r>
      <w:r>
        <w:rPr>
          <w:spacing w:val="-2"/>
          <w:sz w:val="24"/>
        </w:rPr>
        <w:t xml:space="preserve"> </w:t>
      </w:r>
      <w:r>
        <w:rPr>
          <w:sz w:val="24"/>
        </w:rPr>
        <w:t>ближайшем</w:t>
      </w:r>
      <w:r>
        <w:rPr>
          <w:spacing w:val="-2"/>
          <w:sz w:val="24"/>
        </w:rPr>
        <w:t xml:space="preserve"> </w:t>
      </w:r>
      <w:r>
        <w:rPr>
          <w:sz w:val="24"/>
        </w:rPr>
        <w:t>будущем</w:t>
      </w:r>
      <w:r>
        <w:rPr>
          <w:spacing w:val="-2"/>
          <w:sz w:val="24"/>
        </w:rPr>
        <w:t xml:space="preserve"> </w:t>
      </w:r>
      <w:r>
        <w:rPr>
          <w:sz w:val="24"/>
        </w:rPr>
        <w:t>он не</w:t>
      </w:r>
      <w:r>
        <w:rPr>
          <w:spacing w:val="-2"/>
          <w:sz w:val="24"/>
        </w:rPr>
        <w:t xml:space="preserve"> </w:t>
      </w:r>
      <w:r>
        <w:rPr>
          <w:sz w:val="24"/>
        </w:rPr>
        <w:t>будет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посещать,</w:t>
      </w:r>
      <w:r>
        <w:rPr>
          <w:spacing w:val="-1"/>
          <w:sz w:val="24"/>
        </w:rPr>
        <w:t xml:space="preserve"> </w:t>
      </w:r>
      <w:r>
        <w:rPr>
          <w:sz w:val="24"/>
        </w:rPr>
        <w:t>поскольку придерживается жесткой диеты;</w:t>
      </w:r>
    </w:p>
    <w:p w14:paraId="08509231" w14:textId="77777777" w:rsidR="00C864F0" w:rsidRDefault="00001929">
      <w:pPr>
        <w:pStyle w:val="a6"/>
        <w:spacing w:after="0" w:line="240" w:lineRule="auto"/>
        <w:ind w:firstLine="720"/>
        <w:jc w:val="both"/>
      </w:pPr>
      <w:r>
        <w:t>Благодаря приобретению навыка, ребенок станет более самостоятельным и незав</w:t>
      </w:r>
      <w:r>
        <w:t>исимым, а его жизнь – разнообразнее и интересней. Например, умение приемлемым образом вести себя на детской площадке или в бассейне даст возможность ребенку посещать эти места, что, в</w:t>
      </w:r>
      <w:r>
        <w:rPr>
          <w:spacing w:val="-9"/>
        </w:rPr>
        <w:t xml:space="preserve"> </w:t>
      </w:r>
      <w:r>
        <w:t>свою</w:t>
      </w:r>
      <w:r>
        <w:rPr>
          <w:spacing w:val="-8"/>
        </w:rPr>
        <w:t xml:space="preserve"> </w:t>
      </w:r>
      <w:r>
        <w:t>очередь,</w:t>
      </w:r>
      <w:r>
        <w:rPr>
          <w:spacing w:val="-9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только</w:t>
      </w:r>
      <w:r>
        <w:rPr>
          <w:spacing w:val="-9"/>
        </w:rPr>
        <w:t xml:space="preserve"> </w:t>
      </w:r>
      <w:r>
        <w:t>внесет</w:t>
      </w:r>
      <w:r>
        <w:rPr>
          <w:spacing w:val="-8"/>
        </w:rPr>
        <w:t xml:space="preserve"> </w:t>
      </w:r>
      <w:r>
        <w:t>разнообразие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жизнь,</w:t>
      </w:r>
      <w:r>
        <w:rPr>
          <w:spacing w:val="-9"/>
        </w:rPr>
        <w:t xml:space="preserve"> </w:t>
      </w:r>
      <w:r>
        <w:t>но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позволит</w:t>
      </w:r>
      <w:r>
        <w:rPr>
          <w:spacing w:val="-6"/>
        </w:rPr>
        <w:t xml:space="preserve"> </w:t>
      </w:r>
      <w:r>
        <w:t>устанавливать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поддерживать</w:t>
      </w:r>
      <w:r>
        <w:rPr>
          <w:spacing w:val="-7"/>
        </w:rPr>
        <w:t xml:space="preserve"> </w:t>
      </w:r>
      <w:r>
        <w:t>взаимоотношения</w:t>
      </w:r>
      <w:r>
        <w:rPr>
          <w:spacing w:val="-9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большим</w:t>
      </w:r>
      <w:r>
        <w:rPr>
          <w:spacing w:val="-9"/>
        </w:rPr>
        <w:t xml:space="preserve"> </w:t>
      </w:r>
      <w:r>
        <w:t xml:space="preserve">кругом </w:t>
      </w:r>
      <w:r>
        <w:rPr>
          <w:spacing w:val="-2"/>
        </w:rPr>
        <w:t>людей.</w:t>
      </w:r>
    </w:p>
    <w:p w14:paraId="16052072" w14:textId="77777777" w:rsidR="00C864F0" w:rsidRDefault="00001929">
      <w:pPr>
        <w:pStyle w:val="a9"/>
        <w:tabs>
          <w:tab w:val="left" w:pos="380"/>
        </w:tabs>
        <w:spacing w:after="0" w:line="240" w:lineRule="auto"/>
        <w:ind w:left="-240" w:firstLine="0"/>
        <w:jc w:val="both"/>
        <w:rPr>
          <w:i/>
          <w:sz w:val="24"/>
        </w:rPr>
      </w:pPr>
      <w:r>
        <w:rPr>
          <w:i/>
          <w:sz w:val="24"/>
        </w:rPr>
        <w:t>Коррекционный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этап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содержит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непосредственно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работу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над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выявленными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ходе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диагностического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периода</w:t>
      </w:r>
      <w:r>
        <w:rPr>
          <w:i/>
          <w:spacing w:val="-2"/>
          <w:sz w:val="24"/>
        </w:rPr>
        <w:t xml:space="preserve"> дефицитами.</w:t>
      </w:r>
    </w:p>
    <w:p w14:paraId="5DBA6332" w14:textId="77777777" w:rsidR="00C864F0" w:rsidRDefault="00001929">
      <w:pPr>
        <w:pStyle w:val="a9"/>
        <w:tabs>
          <w:tab w:val="left" w:pos="380"/>
        </w:tabs>
        <w:spacing w:after="0" w:line="240" w:lineRule="auto"/>
        <w:ind w:left="-240" w:firstLine="0"/>
        <w:jc w:val="both"/>
        <w:rPr>
          <w:sz w:val="24"/>
        </w:rPr>
      </w:pPr>
      <w:r>
        <w:t>В</w:t>
      </w:r>
      <w:r>
        <w:rPr>
          <w:spacing w:val="-1"/>
        </w:rPr>
        <w:t xml:space="preserve"> </w:t>
      </w:r>
      <w:r>
        <w:t>данном курсе предполагается модульное построение программы, что</w:t>
      </w:r>
      <w:r>
        <w:t xml:space="preserve"> даёт возможность индивидуализировать коррекционно-развивающий курс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учетом</w:t>
      </w:r>
      <w:r>
        <w:rPr>
          <w:spacing w:val="-15"/>
        </w:rPr>
        <w:t xml:space="preserve"> </w:t>
      </w:r>
      <w:r>
        <w:t>особенностей</w:t>
      </w:r>
      <w:r>
        <w:rPr>
          <w:spacing w:val="-15"/>
        </w:rPr>
        <w:t xml:space="preserve"> </w:t>
      </w:r>
      <w:r>
        <w:t>развития</w:t>
      </w:r>
      <w:r>
        <w:rPr>
          <w:spacing w:val="-15"/>
        </w:rPr>
        <w:t xml:space="preserve"> </w:t>
      </w:r>
      <w:r>
        <w:t>коммуникативных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социальных</w:t>
      </w:r>
      <w:r>
        <w:rPr>
          <w:spacing w:val="-15"/>
        </w:rPr>
        <w:t xml:space="preserve"> </w:t>
      </w:r>
      <w:r>
        <w:t>навыков,</w:t>
      </w:r>
      <w:r>
        <w:rPr>
          <w:spacing w:val="-14"/>
        </w:rPr>
        <w:t xml:space="preserve"> </w:t>
      </w:r>
      <w:r>
        <w:t>уровня</w:t>
      </w:r>
      <w:r>
        <w:rPr>
          <w:spacing w:val="-15"/>
        </w:rPr>
        <w:t xml:space="preserve"> </w:t>
      </w:r>
      <w:r>
        <w:t>развития</w:t>
      </w:r>
      <w:r>
        <w:rPr>
          <w:spacing w:val="-15"/>
        </w:rPr>
        <w:t xml:space="preserve"> </w:t>
      </w:r>
      <w:r>
        <w:t>эмоциональной</w:t>
      </w:r>
      <w:r>
        <w:rPr>
          <w:spacing w:val="-15"/>
        </w:rPr>
        <w:t xml:space="preserve"> </w:t>
      </w:r>
      <w:r>
        <w:t>сферы,</w:t>
      </w:r>
      <w:r>
        <w:rPr>
          <w:spacing w:val="-15"/>
        </w:rPr>
        <w:t xml:space="preserve"> </w:t>
      </w:r>
      <w:r>
        <w:t>модели</w:t>
      </w:r>
      <w:r>
        <w:rPr>
          <w:spacing w:val="-14"/>
        </w:rPr>
        <w:t xml:space="preserve"> </w:t>
      </w:r>
      <w:r>
        <w:t>психического, вне зависимости</w:t>
      </w:r>
      <w:r>
        <w:rPr>
          <w:sz w:val="24"/>
        </w:rPr>
        <w:t xml:space="preserve"> от уровня образовательной программы. В ходе занятий осуществляется работа по развитию невербальной, вербальной коммуникации, осуществляется прогнозирование речевых ситуаций и проигрывание их в реальной жизни.</w:t>
      </w:r>
    </w:p>
    <w:p w14:paraId="527C4E54" w14:textId="77777777" w:rsidR="00C864F0" w:rsidRDefault="00001929">
      <w:pPr>
        <w:pStyle w:val="a9"/>
        <w:tabs>
          <w:tab w:val="left" w:pos="380"/>
        </w:tabs>
        <w:spacing w:after="0" w:line="240" w:lineRule="auto"/>
        <w:ind w:left="-240" w:firstLine="0"/>
        <w:jc w:val="both"/>
        <w:rPr>
          <w:sz w:val="24"/>
        </w:rPr>
      </w:pPr>
      <w:r>
        <w:rPr>
          <w:sz w:val="24"/>
        </w:rPr>
        <w:t>Познавательные. Умение осуществлять информацио</w:t>
      </w:r>
      <w:r>
        <w:rPr>
          <w:sz w:val="24"/>
        </w:rPr>
        <w:t>нный поиск, сбор и выделение существенной информации из различных информационных источников. Способность к осуществлению логических операций сравнения, анализа, обобщения, классификации по родовидовым признакам, установлению аналогий, отнесению к известным</w:t>
      </w:r>
      <w:r>
        <w:rPr>
          <w:sz w:val="24"/>
        </w:rPr>
        <w:t xml:space="preserve"> понятиям.</w:t>
      </w:r>
    </w:p>
    <w:p w14:paraId="05D5CC34" w14:textId="77777777" w:rsidR="00C864F0" w:rsidRDefault="00001929">
      <w:pPr>
        <w:pStyle w:val="a9"/>
        <w:tabs>
          <w:tab w:val="left" w:pos="380"/>
        </w:tabs>
        <w:spacing w:after="0" w:line="240" w:lineRule="auto"/>
        <w:ind w:left="-240" w:firstLine="0"/>
        <w:jc w:val="both"/>
        <w:rPr>
          <w:sz w:val="24"/>
        </w:rPr>
      </w:pPr>
      <w:r>
        <w:rPr>
          <w:sz w:val="24"/>
        </w:rPr>
        <w:t>Коммуникативные. Умение сотрудничать с педагогом и сверстниками при решении учебных проблем, принимать на себя ответственность за результаты своих действий.</w:t>
      </w:r>
    </w:p>
    <w:p w14:paraId="760798A4" w14:textId="77777777" w:rsidR="00C864F0" w:rsidRDefault="00001929">
      <w:pPr>
        <w:pStyle w:val="a9"/>
        <w:tabs>
          <w:tab w:val="left" w:pos="380"/>
        </w:tabs>
        <w:spacing w:after="0" w:line="240" w:lineRule="auto"/>
        <w:ind w:left="-240" w:firstLine="0"/>
        <w:jc w:val="both"/>
        <w:rPr>
          <w:sz w:val="24"/>
        </w:rPr>
      </w:pPr>
      <w:r>
        <w:rPr>
          <w:sz w:val="24"/>
        </w:rPr>
        <w:t>Регулятивные. Способность принимать и сохранять учебную цель и задачу, планировать её ре</w:t>
      </w:r>
      <w:r>
        <w:rPr>
          <w:sz w:val="24"/>
        </w:rPr>
        <w:t>ализацию, контролировать и оценивать свои действия, вносить соответствующие коррективы в их выполнение, ставить новые учебные задачи, проявлять познавательную инициативу в учебном сотрудничестве.</w:t>
      </w:r>
    </w:p>
    <w:p w14:paraId="1C77BCCC" w14:textId="77777777" w:rsidR="00C864F0" w:rsidRDefault="00001929">
      <w:pPr>
        <w:pStyle w:val="a9"/>
        <w:tabs>
          <w:tab w:val="left" w:pos="380"/>
        </w:tabs>
        <w:spacing w:after="0" w:line="240" w:lineRule="auto"/>
        <w:ind w:left="0" w:firstLine="0"/>
        <w:jc w:val="both"/>
        <w:rPr>
          <w:sz w:val="24"/>
        </w:rPr>
      </w:pPr>
      <w:r>
        <w:rPr>
          <w:sz w:val="24"/>
        </w:rPr>
        <w:t>Личностные.</w:t>
      </w:r>
    </w:p>
    <w:p w14:paraId="3892A345" w14:textId="77777777" w:rsidR="00C864F0" w:rsidRDefault="00001929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Осознание себя как гражданина России, формирован</w:t>
      </w:r>
      <w:r>
        <w:rPr>
          <w:rFonts w:ascii="Times New Roman" w:eastAsia="Times New Roman" w:hAnsi="Times New Roman"/>
          <w:sz w:val="24"/>
        </w:rPr>
        <w:t>ие чувства гордости за свою Родину, российский народ и историю России.</w:t>
      </w:r>
    </w:p>
    <w:p w14:paraId="6C8E5AA4" w14:textId="77777777" w:rsidR="00C864F0" w:rsidRDefault="00001929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Формирование целостного, социально ориентированного взгляда на мир в его органичном единстве природной и социальной частей.</w:t>
      </w:r>
    </w:p>
    <w:p w14:paraId="2C3837D8" w14:textId="77777777" w:rsidR="00C864F0" w:rsidRDefault="00001929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Развитие навыков сотрудничества со взрослыми и сверстниками в</w:t>
      </w:r>
      <w:r>
        <w:rPr>
          <w:rFonts w:ascii="Times New Roman" w:eastAsia="Times New Roman" w:hAnsi="Times New Roman"/>
          <w:sz w:val="24"/>
        </w:rPr>
        <w:t xml:space="preserve"> разных социальных ситуациях. Ученик проявляет доброжелательность в отношении к другим, эмоциональную отзывчивость и сопереживание к чувствам родных и близких, одноклассников, к событиям в классе, в стране.</w:t>
      </w:r>
    </w:p>
    <w:p w14:paraId="03C33376" w14:textId="77777777" w:rsidR="00C864F0" w:rsidRDefault="00001929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Формирование установки на безопасный, здоровый об</w:t>
      </w:r>
      <w:r>
        <w:rPr>
          <w:rFonts w:ascii="Times New Roman" w:eastAsia="Times New Roman" w:hAnsi="Times New Roman"/>
          <w:sz w:val="24"/>
        </w:rPr>
        <w:t>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7299EF1C" w14:textId="77777777" w:rsidR="00C864F0" w:rsidRDefault="00001929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Формирование уважительного отношения к иному мнению, истории и культуре других народов.</w:t>
      </w:r>
    </w:p>
    <w:p w14:paraId="1676FCAF" w14:textId="77777777" w:rsidR="00C864F0" w:rsidRDefault="00001929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Овладение социально-бытовыми умениями, и</w:t>
      </w:r>
      <w:r>
        <w:rPr>
          <w:rFonts w:ascii="Times New Roman" w:eastAsia="Times New Roman" w:hAnsi="Times New Roman"/>
          <w:sz w:val="24"/>
        </w:rPr>
        <w:t>спользуемыми в повседневной жизни. Ученик осваивает навыки самообслуживания дома и в школе, стремится к самостоятельности и независимости в быту и помощи другим людям.</w:t>
      </w:r>
    </w:p>
    <w:p w14:paraId="6DC8949F" w14:textId="77777777" w:rsidR="00C864F0" w:rsidRDefault="00001929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Владение навыками коммуникации и принятыми ритуалами социального взаимодействия. Ученик </w:t>
      </w:r>
      <w:r>
        <w:rPr>
          <w:rFonts w:ascii="Times New Roman" w:eastAsia="Times New Roman" w:hAnsi="Times New Roman"/>
          <w:sz w:val="24"/>
        </w:rPr>
        <w:t>развивает устную и письменную коммуникацию, способность к осмысленному чтению и письму.</w:t>
      </w:r>
    </w:p>
    <w:p w14:paraId="42FA89CE" w14:textId="77777777" w:rsidR="00C864F0" w:rsidRDefault="00001929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Способность к осмыслению и дифференциации картины мира, своевременно-пространственной организации. Ученик развивает любознательность, способность замечать новое и задав</w:t>
      </w:r>
      <w:r>
        <w:rPr>
          <w:rFonts w:ascii="Times New Roman" w:eastAsia="Times New Roman" w:hAnsi="Times New Roman"/>
          <w:sz w:val="24"/>
        </w:rPr>
        <w:t>ать вопросы, включаться в исследовательскую деятельность.</w:t>
      </w:r>
    </w:p>
    <w:p w14:paraId="208568FF" w14:textId="77777777" w:rsidR="00C864F0" w:rsidRDefault="00001929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Способность к осмыслению социального окружения, своего места в нём, принятие соответствующих возрасту ценностей и социальных ролей.</w:t>
      </w:r>
    </w:p>
    <w:p w14:paraId="3919CB37" w14:textId="77777777" w:rsidR="00C864F0" w:rsidRDefault="00001929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</w:rPr>
      </w:pPr>
      <w:r w:rsidRPr="00662CF9">
        <w:rPr>
          <w:rFonts w:ascii="Times New Roman" w:eastAsia="Times New Roman" w:hAnsi="Times New Roman"/>
          <w:sz w:val="24"/>
          <w:lang w:eastAsia="zh-CN"/>
        </w:rPr>
        <w:lastRenderedPageBreak/>
        <w:t xml:space="preserve">Достижение личностных результатов обеспечивается </w:t>
      </w:r>
      <w:r w:rsidRPr="00662CF9">
        <w:rPr>
          <w:rFonts w:ascii="Times New Roman" w:eastAsia="Times New Roman" w:hAnsi="Times New Roman"/>
          <w:sz w:val="24"/>
          <w:lang w:eastAsia="zh-CN"/>
        </w:rPr>
        <w:t>содержанием отдельных учебных предметов и внеурочной деятельности, овладением доступными видами деятельности, опытом социального взаимодействия.</w:t>
      </w:r>
    </w:p>
    <w:p w14:paraId="2D95C8E2" w14:textId="77777777" w:rsidR="00C864F0" w:rsidRDefault="00C864F0">
      <w:pPr>
        <w:pStyle w:val="a9"/>
        <w:tabs>
          <w:tab w:val="left" w:pos="380"/>
        </w:tabs>
        <w:spacing w:after="0" w:line="240" w:lineRule="auto"/>
        <w:ind w:left="0" w:firstLine="0"/>
        <w:jc w:val="both"/>
        <w:rPr>
          <w:sz w:val="24"/>
        </w:rPr>
      </w:pPr>
    </w:p>
    <w:p w14:paraId="66486003" w14:textId="77777777" w:rsidR="00C864F0" w:rsidRDefault="00C864F0">
      <w:pPr>
        <w:pStyle w:val="a6"/>
        <w:spacing w:after="0" w:line="240" w:lineRule="auto"/>
        <w:jc w:val="both"/>
        <w:rPr>
          <w:szCs w:val="22"/>
        </w:rPr>
      </w:pPr>
    </w:p>
    <w:p w14:paraId="01985219" w14:textId="77777777" w:rsidR="00C864F0" w:rsidRDefault="00C864F0">
      <w:pPr>
        <w:pStyle w:val="a6"/>
        <w:spacing w:after="0" w:line="240" w:lineRule="auto"/>
        <w:jc w:val="both"/>
      </w:pPr>
    </w:p>
    <w:p w14:paraId="4B9237FD" w14:textId="77777777" w:rsidR="00C864F0" w:rsidRDefault="00C864F0">
      <w:pPr>
        <w:pStyle w:val="a6"/>
        <w:spacing w:after="0" w:line="240" w:lineRule="auto"/>
        <w:jc w:val="both"/>
        <w:sectPr w:rsidR="00C864F0" w:rsidSect="00662CF9">
          <w:pgSz w:w="11910" w:h="16840"/>
          <w:pgMar w:top="850" w:right="280" w:bottom="992" w:left="1340" w:header="720" w:footer="720" w:gutter="0"/>
          <w:cols w:space="720"/>
          <w:docGrid w:linePitch="299"/>
        </w:sectPr>
      </w:pPr>
    </w:p>
    <w:p w14:paraId="437AB383" w14:textId="77777777" w:rsidR="00C864F0" w:rsidRDefault="00001929">
      <w:pPr>
        <w:pStyle w:val="a6"/>
        <w:spacing w:before="157"/>
        <w:ind w:left="140" w:right="28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</w:t>
      </w:r>
      <w:r>
        <w:rPr>
          <w:b/>
          <w:bCs/>
          <w:sz w:val="28"/>
          <w:szCs w:val="28"/>
        </w:rPr>
        <w:t>Содержание программы</w:t>
      </w:r>
    </w:p>
    <w:p w14:paraId="55457C49" w14:textId="77777777" w:rsidR="00C864F0" w:rsidRDefault="00001929">
      <w:pPr>
        <w:pStyle w:val="a6"/>
        <w:spacing w:after="0" w:line="240" w:lineRule="auto"/>
        <w:ind w:firstLineChars="200" w:firstLine="480"/>
        <w:jc w:val="both"/>
      </w:pPr>
      <w:r>
        <w:t>В</w:t>
      </w:r>
      <w:r>
        <w:rPr>
          <w:spacing w:val="-11"/>
        </w:rPr>
        <w:t xml:space="preserve"> </w:t>
      </w:r>
      <w:r>
        <w:t>ходе</w:t>
      </w:r>
      <w:r>
        <w:rPr>
          <w:spacing w:val="-10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формированию</w:t>
      </w:r>
      <w:r>
        <w:rPr>
          <w:spacing w:val="-9"/>
        </w:rPr>
        <w:t xml:space="preserve"> </w:t>
      </w:r>
      <w:r>
        <w:t>коммуникативного</w:t>
      </w:r>
      <w:r>
        <w:rPr>
          <w:spacing w:val="-10"/>
        </w:rPr>
        <w:t xml:space="preserve"> </w:t>
      </w:r>
      <w:r>
        <w:t>поведения</w:t>
      </w:r>
      <w:r>
        <w:rPr>
          <w:spacing w:val="-10"/>
        </w:rPr>
        <w:t xml:space="preserve"> </w:t>
      </w:r>
      <w:r>
        <w:t>организуется</w:t>
      </w:r>
      <w:r>
        <w:rPr>
          <w:spacing w:val="-8"/>
        </w:rPr>
        <w:t xml:space="preserve"> </w:t>
      </w:r>
      <w:r>
        <w:t>работа</w:t>
      </w:r>
      <w:r>
        <w:rPr>
          <w:spacing w:val="-1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учетом</w:t>
      </w:r>
      <w:r>
        <w:rPr>
          <w:spacing w:val="-7"/>
        </w:rPr>
        <w:t xml:space="preserve"> </w:t>
      </w:r>
      <w:r>
        <w:t>интересов</w:t>
      </w:r>
      <w:r>
        <w:rPr>
          <w:spacing w:val="-10"/>
        </w:rPr>
        <w:t xml:space="preserve"> </w:t>
      </w:r>
      <w:r>
        <w:t>обучающихся, в соответствии с их психофизическими возможностями, с использованием индивидуального подхода, разнообразных форм деятельности, игровых приемов, дидактических игр. Создается ситу</w:t>
      </w:r>
      <w:r>
        <w:t>ация успеха в доступной деятельности с понятной для обучающихся целью. При этом используются различные виды помощи, стимулирующие познавательную активность.</w:t>
      </w:r>
    </w:p>
    <w:tbl>
      <w:tblPr>
        <w:tblpPr w:leftFromText="180" w:rightFromText="180" w:vertAnchor="text" w:horzAnchor="page" w:tblpX="840" w:tblpY="444"/>
        <w:tblOverlap w:val="never"/>
        <w:tblW w:w="8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2"/>
        <w:gridCol w:w="7633"/>
      </w:tblGrid>
      <w:tr w:rsidR="00C864F0" w14:paraId="68A7071F" w14:textId="77777777">
        <w:trPr>
          <w:trHeight w:val="566"/>
        </w:trPr>
        <w:tc>
          <w:tcPr>
            <w:tcW w:w="1272" w:type="dxa"/>
            <w:vMerge w:val="restart"/>
          </w:tcPr>
          <w:p w14:paraId="65BDD23C" w14:textId="77777777" w:rsidR="00C864F0" w:rsidRDefault="0000192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7633" w:type="dxa"/>
          </w:tcPr>
          <w:p w14:paraId="3E374035" w14:textId="77777777" w:rsidR="00C864F0" w:rsidRDefault="00001929">
            <w:pPr>
              <w:pStyle w:val="TableParagraph"/>
              <w:spacing w:line="271" w:lineRule="exact"/>
              <w:ind w:left="10" w:right="3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Модуль,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навык</w:t>
            </w:r>
          </w:p>
        </w:tc>
      </w:tr>
      <w:tr w:rsidR="00C864F0" w14:paraId="78169852" w14:textId="77777777">
        <w:trPr>
          <w:trHeight w:val="568"/>
        </w:trPr>
        <w:tc>
          <w:tcPr>
            <w:tcW w:w="1272" w:type="dxa"/>
            <w:vMerge/>
            <w:tcBorders>
              <w:top w:val="nil"/>
            </w:tcBorders>
          </w:tcPr>
          <w:p w14:paraId="6AC9103E" w14:textId="77777777" w:rsidR="00C864F0" w:rsidRDefault="00C864F0">
            <w:pPr>
              <w:rPr>
                <w:sz w:val="2"/>
                <w:szCs w:val="2"/>
              </w:rPr>
            </w:pPr>
          </w:p>
        </w:tc>
        <w:tc>
          <w:tcPr>
            <w:tcW w:w="7633" w:type="dxa"/>
          </w:tcPr>
          <w:p w14:paraId="3E810E83" w14:textId="77777777" w:rsidR="00C864F0" w:rsidRDefault="00001929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КОРРЕКЦИЯ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дезадаптивного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поведения</w:t>
            </w:r>
          </w:p>
        </w:tc>
      </w:tr>
      <w:tr w:rsidR="00C864F0" w14:paraId="05589526" w14:textId="77777777">
        <w:trPr>
          <w:trHeight w:val="565"/>
        </w:trPr>
        <w:tc>
          <w:tcPr>
            <w:tcW w:w="1272" w:type="dxa"/>
          </w:tcPr>
          <w:p w14:paraId="15DE6EBD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А.1</w:t>
            </w:r>
          </w:p>
        </w:tc>
        <w:tc>
          <w:tcPr>
            <w:tcW w:w="7633" w:type="dxa"/>
          </w:tcPr>
          <w:p w14:paraId="114B0056" w14:textId="77777777" w:rsidR="00C864F0" w:rsidRDefault="00001929">
            <w:pPr>
              <w:pStyle w:val="TableParagraph"/>
              <w:ind w:left="710"/>
              <w:rPr>
                <w:i/>
                <w:sz w:val="24"/>
              </w:rPr>
            </w:pPr>
            <w:r>
              <w:rPr>
                <w:sz w:val="24"/>
              </w:rPr>
              <w:t>Агрессия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причиняет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боль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другим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людям,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может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кусаться,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щипаться,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царапаться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т.д.</w:t>
            </w:r>
          </w:p>
        </w:tc>
      </w:tr>
      <w:tr w:rsidR="00C864F0" w14:paraId="3B0D58F0" w14:textId="77777777">
        <w:trPr>
          <w:trHeight w:val="566"/>
        </w:trPr>
        <w:tc>
          <w:tcPr>
            <w:tcW w:w="1272" w:type="dxa"/>
          </w:tcPr>
          <w:p w14:paraId="325E853C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А.2</w:t>
            </w:r>
          </w:p>
        </w:tc>
        <w:tc>
          <w:tcPr>
            <w:tcW w:w="7633" w:type="dxa"/>
          </w:tcPr>
          <w:p w14:paraId="6F2A0BA3" w14:textId="77777777" w:rsidR="00C864F0" w:rsidRDefault="00001929">
            <w:pPr>
              <w:pStyle w:val="TableParagraph"/>
              <w:ind w:left="710"/>
              <w:rPr>
                <w:i/>
                <w:sz w:val="24"/>
              </w:rPr>
            </w:pPr>
            <w:r>
              <w:rPr>
                <w:sz w:val="24"/>
              </w:rPr>
              <w:t>Самоагрессия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ребенок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причиняет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боль</w:t>
            </w:r>
            <w:r>
              <w:rPr>
                <w:i/>
                <w:spacing w:val="-2"/>
                <w:sz w:val="24"/>
              </w:rPr>
              <w:t xml:space="preserve"> себе.</w:t>
            </w:r>
          </w:p>
        </w:tc>
      </w:tr>
      <w:tr w:rsidR="00C864F0" w14:paraId="4FBA7351" w14:textId="77777777">
        <w:trPr>
          <w:trHeight w:val="635"/>
        </w:trPr>
        <w:tc>
          <w:tcPr>
            <w:tcW w:w="1272" w:type="dxa"/>
          </w:tcPr>
          <w:p w14:paraId="0A19B83F" w14:textId="77777777" w:rsidR="00C864F0" w:rsidRDefault="0000192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А.3</w:t>
            </w:r>
          </w:p>
        </w:tc>
        <w:tc>
          <w:tcPr>
            <w:tcW w:w="7633" w:type="dxa"/>
          </w:tcPr>
          <w:p w14:paraId="17BE0030" w14:textId="77777777" w:rsidR="00C864F0" w:rsidRDefault="00001929">
            <w:pPr>
              <w:pStyle w:val="TableParagraph"/>
              <w:spacing w:line="273" w:lineRule="exact"/>
              <w:ind w:left="710"/>
              <w:rPr>
                <w:i/>
                <w:sz w:val="24"/>
              </w:rPr>
            </w:pPr>
            <w:r>
              <w:rPr>
                <w:sz w:val="24"/>
              </w:rPr>
              <w:t>Повторяющиеся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(стереотипии)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хлопает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ладоши,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трясет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руками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перед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лицом,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выстраивает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предметы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10"/>
                <w:sz w:val="24"/>
              </w:rPr>
              <w:t>в</w:t>
            </w:r>
          </w:p>
          <w:p w14:paraId="6F19E6DC" w14:textId="77777777" w:rsidR="00C864F0" w:rsidRDefault="00001929">
            <w:pPr>
              <w:pStyle w:val="TableParagraph"/>
              <w:spacing w:before="41" w:line="240" w:lineRule="auto"/>
              <w:ind w:left="230"/>
              <w:rPr>
                <w:i/>
                <w:sz w:val="24"/>
              </w:rPr>
            </w:pPr>
            <w:r>
              <w:rPr>
                <w:i/>
                <w:sz w:val="24"/>
              </w:rPr>
              <w:t>ряд,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крутит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предметы,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издает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протяжные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повторяющиеся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звуки,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пишет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повторяет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цитаты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фильмов.</w:t>
            </w:r>
          </w:p>
        </w:tc>
      </w:tr>
      <w:tr w:rsidR="00C864F0" w14:paraId="17DF8535" w14:textId="77777777">
        <w:trPr>
          <w:trHeight w:val="952"/>
        </w:trPr>
        <w:tc>
          <w:tcPr>
            <w:tcW w:w="1272" w:type="dxa"/>
          </w:tcPr>
          <w:p w14:paraId="3EE6CBC2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А.4</w:t>
            </w:r>
          </w:p>
        </w:tc>
        <w:tc>
          <w:tcPr>
            <w:tcW w:w="7633" w:type="dxa"/>
          </w:tcPr>
          <w:p w14:paraId="3723A971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РИТУАЛЫ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(ограничивающие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косвенно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сябя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и|или</w:t>
            </w:r>
            <w:proofErr w:type="spellEnd"/>
          </w:p>
          <w:p w14:paraId="6E283754" w14:textId="77777777" w:rsidR="00C864F0" w:rsidRDefault="00001929">
            <w:pPr>
              <w:pStyle w:val="TableParagraph"/>
              <w:spacing w:before="9" w:line="310" w:lineRule="atLeast"/>
              <w:ind w:left="230"/>
              <w:rPr>
                <w:i/>
                <w:sz w:val="24"/>
              </w:rPr>
            </w:pPr>
            <w:r>
              <w:rPr>
                <w:sz w:val="24"/>
              </w:rPr>
              <w:t>окружающих)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носит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только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определенную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одежду,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ест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продукты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определенного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цвета,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требует,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чтобы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вещи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комнате находились на определенных местах, ежедневно совершает одни и те же действия в строго определенном порядке</w:t>
            </w:r>
          </w:p>
        </w:tc>
      </w:tr>
      <w:tr w:rsidR="00C864F0" w14:paraId="11948F0B" w14:textId="77777777">
        <w:trPr>
          <w:trHeight w:val="635"/>
        </w:trPr>
        <w:tc>
          <w:tcPr>
            <w:tcW w:w="1272" w:type="dxa"/>
          </w:tcPr>
          <w:p w14:paraId="7506071C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А.5</w:t>
            </w:r>
          </w:p>
        </w:tc>
        <w:tc>
          <w:tcPr>
            <w:tcW w:w="7633" w:type="dxa"/>
          </w:tcPr>
          <w:p w14:paraId="034BBA9B" w14:textId="77777777" w:rsidR="00C864F0" w:rsidRDefault="00001929">
            <w:pPr>
              <w:pStyle w:val="TableParagraph"/>
              <w:ind w:left="710"/>
              <w:rPr>
                <w:i/>
                <w:sz w:val="24"/>
              </w:rPr>
            </w:pPr>
            <w:r>
              <w:rPr>
                <w:sz w:val="24"/>
              </w:rPr>
              <w:t>Деструктивное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поведение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направлено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порчу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предметов,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может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разбрасывать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ломать</w:t>
            </w:r>
            <w:r>
              <w:rPr>
                <w:i/>
                <w:spacing w:val="-2"/>
                <w:sz w:val="24"/>
              </w:rPr>
              <w:t xml:space="preserve"> предметы,</w:t>
            </w:r>
          </w:p>
          <w:p w14:paraId="0B42827C" w14:textId="77777777" w:rsidR="00C864F0" w:rsidRDefault="00001929">
            <w:pPr>
              <w:pStyle w:val="TableParagraph"/>
              <w:spacing w:before="41" w:line="240" w:lineRule="auto"/>
              <w:ind w:left="230"/>
              <w:rPr>
                <w:i/>
                <w:sz w:val="24"/>
              </w:rPr>
            </w:pPr>
            <w:r>
              <w:rPr>
                <w:i/>
                <w:sz w:val="24"/>
              </w:rPr>
              <w:t>рвать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книги.</w:t>
            </w:r>
          </w:p>
        </w:tc>
      </w:tr>
      <w:tr w:rsidR="00C864F0" w14:paraId="67EF5542" w14:textId="77777777">
        <w:trPr>
          <w:trHeight w:val="566"/>
        </w:trPr>
        <w:tc>
          <w:tcPr>
            <w:tcW w:w="1272" w:type="dxa"/>
          </w:tcPr>
          <w:p w14:paraId="0B4041C0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А.6</w:t>
            </w:r>
          </w:p>
        </w:tc>
        <w:tc>
          <w:tcPr>
            <w:tcW w:w="7633" w:type="dxa"/>
          </w:tcPr>
          <w:p w14:paraId="3B272626" w14:textId="77777777" w:rsidR="00C864F0" w:rsidRDefault="00001929">
            <w:pPr>
              <w:pStyle w:val="TableParagraph"/>
              <w:ind w:left="710"/>
              <w:rPr>
                <w:i/>
                <w:sz w:val="24"/>
              </w:rPr>
            </w:pPr>
            <w:r>
              <w:rPr>
                <w:sz w:val="24"/>
              </w:rPr>
              <w:t>Вспышки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гнева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может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начать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плакать,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кричать,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падать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пол.</w:t>
            </w:r>
          </w:p>
        </w:tc>
      </w:tr>
      <w:tr w:rsidR="00C864F0" w14:paraId="3114C4E8" w14:textId="77777777">
        <w:trPr>
          <w:trHeight w:val="566"/>
        </w:trPr>
        <w:tc>
          <w:tcPr>
            <w:tcW w:w="1272" w:type="dxa"/>
          </w:tcPr>
          <w:p w14:paraId="63A6B837" w14:textId="77777777" w:rsidR="00C864F0" w:rsidRDefault="0000192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А.7</w:t>
            </w:r>
          </w:p>
        </w:tc>
        <w:tc>
          <w:tcPr>
            <w:tcW w:w="7633" w:type="dxa"/>
          </w:tcPr>
          <w:p w14:paraId="0DF5FDC2" w14:textId="77777777" w:rsidR="00C864F0" w:rsidRDefault="00001929">
            <w:pPr>
              <w:pStyle w:val="TableParagraph"/>
              <w:spacing w:line="271" w:lineRule="exact"/>
              <w:ind w:left="710"/>
              <w:rPr>
                <w:i/>
                <w:sz w:val="24"/>
              </w:rPr>
            </w:pPr>
            <w:r>
              <w:rPr>
                <w:sz w:val="24"/>
              </w:rPr>
              <w:t>Импульсивное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вскакивает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места,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хватает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предметы, </w:t>
            </w:r>
            <w:r>
              <w:rPr>
                <w:i/>
                <w:spacing w:val="-2"/>
                <w:sz w:val="24"/>
              </w:rPr>
              <w:t>убегает</w:t>
            </w:r>
          </w:p>
        </w:tc>
      </w:tr>
      <w:tr w:rsidR="00C864F0" w14:paraId="5DB711C6" w14:textId="77777777">
        <w:trPr>
          <w:trHeight w:val="568"/>
        </w:trPr>
        <w:tc>
          <w:tcPr>
            <w:tcW w:w="1272" w:type="dxa"/>
          </w:tcPr>
          <w:p w14:paraId="04D2D26D" w14:textId="77777777" w:rsidR="00C864F0" w:rsidRDefault="00C864F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633" w:type="dxa"/>
          </w:tcPr>
          <w:p w14:paraId="26DF406B" w14:textId="77777777" w:rsidR="00C864F0" w:rsidRDefault="00001929">
            <w:pPr>
              <w:pStyle w:val="TableParagraph"/>
              <w:spacing w:line="273" w:lineRule="exact"/>
              <w:ind w:left="710"/>
              <w:rPr>
                <w:i/>
                <w:sz w:val="24"/>
              </w:rPr>
            </w:pPr>
            <w:r>
              <w:rPr>
                <w:i/>
                <w:sz w:val="24"/>
              </w:rPr>
              <w:t>Общественно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неприемлемое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поведение</w:t>
            </w:r>
          </w:p>
        </w:tc>
      </w:tr>
      <w:tr w:rsidR="00C864F0" w14:paraId="78824B54" w14:textId="77777777">
        <w:trPr>
          <w:trHeight w:val="566"/>
        </w:trPr>
        <w:tc>
          <w:tcPr>
            <w:tcW w:w="1272" w:type="dxa"/>
          </w:tcPr>
          <w:p w14:paraId="5331CF04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А.8</w:t>
            </w:r>
          </w:p>
        </w:tc>
        <w:tc>
          <w:tcPr>
            <w:tcW w:w="7633" w:type="dxa"/>
          </w:tcPr>
          <w:p w14:paraId="38DFB07C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Ругается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местах</w:t>
            </w:r>
          </w:p>
        </w:tc>
      </w:tr>
      <w:tr w:rsidR="00C864F0" w14:paraId="391BF19B" w14:textId="77777777">
        <w:trPr>
          <w:trHeight w:val="633"/>
        </w:trPr>
        <w:tc>
          <w:tcPr>
            <w:tcW w:w="1272" w:type="dxa"/>
          </w:tcPr>
          <w:p w14:paraId="3990BDE4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А.9</w:t>
            </w:r>
          </w:p>
        </w:tc>
        <w:tc>
          <w:tcPr>
            <w:tcW w:w="7633" w:type="dxa"/>
          </w:tcPr>
          <w:p w14:paraId="00D1AEB8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соблюдает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(берет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чужое,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соблюдает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вежливых форм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человеку;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делает</w:t>
            </w:r>
          </w:p>
          <w:p w14:paraId="072888FC" w14:textId="77777777" w:rsidR="00C864F0" w:rsidRDefault="00001929">
            <w:pPr>
              <w:pStyle w:val="TableParagraph"/>
              <w:spacing w:before="41" w:line="240" w:lineRule="auto"/>
              <w:ind w:left="230"/>
              <w:rPr>
                <w:sz w:val="24"/>
              </w:rPr>
            </w:pPr>
            <w:r>
              <w:rPr>
                <w:sz w:val="24"/>
              </w:rPr>
              <w:t>неуместные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замечания,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вызывающие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смущения)</w:t>
            </w:r>
          </w:p>
        </w:tc>
      </w:tr>
      <w:tr w:rsidR="00C864F0" w14:paraId="250C074A" w14:textId="77777777">
        <w:trPr>
          <w:trHeight w:val="568"/>
        </w:trPr>
        <w:tc>
          <w:tcPr>
            <w:tcW w:w="1272" w:type="dxa"/>
          </w:tcPr>
          <w:p w14:paraId="0010A649" w14:textId="77777777" w:rsidR="00C864F0" w:rsidRDefault="0000192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А.10</w:t>
            </w:r>
          </w:p>
        </w:tc>
        <w:tc>
          <w:tcPr>
            <w:tcW w:w="7633" w:type="dxa"/>
          </w:tcPr>
          <w:p w14:paraId="19C7E795" w14:textId="77777777" w:rsidR="00C864F0" w:rsidRDefault="00001929">
            <w:pPr>
              <w:pStyle w:val="TableParagraph"/>
              <w:spacing w:line="273" w:lineRule="exact"/>
              <w:ind w:left="710"/>
              <w:rPr>
                <w:sz w:val="24"/>
              </w:rPr>
            </w:pPr>
            <w:r>
              <w:rPr>
                <w:sz w:val="24"/>
              </w:rPr>
              <w:t>Чрезмерное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гениталиям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местах</w:t>
            </w:r>
          </w:p>
        </w:tc>
      </w:tr>
      <w:tr w:rsidR="00C864F0" w14:paraId="2E99B333" w14:textId="77777777">
        <w:trPr>
          <w:trHeight w:val="566"/>
        </w:trPr>
        <w:tc>
          <w:tcPr>
            <w:tcW w:w="1272" w:type="dxa"/>
          </w:tcPr>
          <w:p w14:paraId="59805FF1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А.11</w:t>
            </w:r>
          </w:p>
        </w:tc>
        <w:tc>
          <w:tcPr>
            <w:tcW w:w="7633" w:type="dxa"/>
          </w:tcPr>
          <w:p w14:paraId="2CED81CF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Задает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неудобные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приводящие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замешательству</w:t>
            </w:r>
          </w:p>
        </w:tc>
      </w:tr>
      <w:tr w:rsidR="00C864F0" w14:paraId="4926BFDE" w14:textId="77777777">
        <w:trPr>
          <w:trHeight w:val="568"/>
        </w:trPr>
        <w:tc>
          <w:tcPr>
            <w:tcW w:w="1272" w:type="dxa"/>
          </w:tcPr>
          <w:p w14:paraId="597C6C90" w14:textId="77777777" w:rsidR="00C864F0" w:rsidRDefault="00C864F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633" w:type="dxa"/>
          </w:tcPr>
          <w:p w14:paraId="155DC3A1" w14:textId="77777777" w:rsidR="00C864F0" w:rsidRDefault="00001929">
            <w:pPr>
              <w:pStyle w:val="TableParagraph"/>
              <w:spacing w:line="275" w:lineRule="exact"/>
              <w:ind w:left="4817"/>
              <w:rPr>
                <w:b/>
                <w:sz w:val="24"/>
              </w:rPr>
            </w:pPr>
            <w:r>
              <w:rPr>
                <w:b/>
                <w:sz w:val="24"/>
              </w:rPr>
              <w:t>В.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КОММУНИКАТИВНЫЕ</w:t>
            </w:r>
            <w:r>
              <w:rPr>
                <w:b/>
                <w:spacing w:val="-2"/>
                <w:sz w:val="24"/>
              </w:rPr>
              <w:t xml:space="preserve"> НАВЫКИ</w:t>
            </w:r>
          </w:p>
        </w:tc>
      </w:tr>
      <w:tr w:rsidR="00C864F0" w14:paraId="0F3FF300" w14:textId="77777777">
        <w:trPr>
          <w:trHeight w:val="565"/>
        </w:trPr>
        <w:tc>
          <w:tcPr>
            <w:tcW w:w="1272" w:type="dxa"/>
          </w:tcPr>
          <w:p w14:paraId="6E9B9351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В.1</w:t>
            </w:r>
          </w:p>
        </w:tc>
        <w:tc>
          <w:tcPr>
            <w:tcW w:w="7633" w:type="dxa"/>
          </w:tcPr>
          <w:p w14:paraId="616F8B4D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рецептивных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(понимание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речи)</w:t>
            </w:r>
          </w:p>
        </w:tc>
      </w:tr>
      <w:tr w:rsidR="00C864F0" w14:paraId="0572D577" w14:textId="77777777">
        <w:trPr>
          <w:trHeight w:val="566"/>
        </w:trPr>
        <w:tc>
          <w:tcPr>
            <w:tcW w:w="1272" w:type="dxa"/>
          </w:tcPr>
          <w:p w14:paraId="2359FB4D" w14:textId="77777777" w:rsidR="00C864F0" w:rsidRDefault="00C864F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633" w:type="dxa"/>
          </w:tcPr>
          <w:p w14:paraId="4E0A8A92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pacing w:val="-2"/>
                <w:sz w:val="24"/>
              </w:rPr>
              <w:t>НУЛЕВОЙ</w:t>
            </w:r>
          </w:p>
        </w:tc>
      </w:tr>
      <w:tr w:rsidR="00C864F0" w14:paraId="00EB4FED" w14:textId="77777777">
        <w:trPr>
          <w:trHeight w:val="568"/>
        </w:trPr>
        <w:tc>
          <w:tcPr>
            <w:tcW w:w="1272" w:type="dxa"/>
          </w:tcPr>
          <w:p w14:paraId="2173E237" w14:textId="77777777" w:rsidR="00C864F0" w:rsidRDefault="0000192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В.1.1</w:t>
            </w:r>
          </w:p>
        </w:tc>
        <w:tc>
          <w:tcPr>
            <w:tcW w:w="7633" w:type="dxa"/>
          </w:tcPr>
          <w:p w14:paraId="75BA235B" w14:textId="77777777" w:rsidR="00C864F0" w:rsidRDefault="00001929">
            <w:pPr>
              <w:pStyle w:val="TableParagraph"/>
              <w:spacing w:line="273" w:lineRule="exact"/>
              <w:ind w:left="710"/>
              <w:rPr>
                <w:sz w:val="24"/>
              </w:rPr>
            </w:pPr>
            <w:r>
              <w:rPr>
                <w:sz w:val="24"/>
              </w:rPr>
              <w:t>Идентифицирует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окружающие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звуки</w:t>
            </w:r>
          </w:p>
        </w:tc>
      </w:tr>
      <w:tr w:rsidR="00C864F0" w14:paraId="69A69048" w14:textId="77777777">
        <w:trPr>
          <w:trHeight w:val="566"/>
        </w:trPr>
        <w:tc>
          <w:tcPr>
            <w:tcW w:w="1272" w:type="dxa"/>
          </w:tcPr>
          <w:p w14:paraId="5E65DFEF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В.1.2</w:t>
            </w:r>
          </w:p>
        </w:tc>
        <w:tc>
          <w:tcPr>
            <w:tcW w:w="7633" w:type="dxa"/>
          </w:tcPr>
          <w:p w14:paraId="054CAD72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Реагирует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оживленно,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неречевые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(поворачивает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говорящих)</w:t>
            </w:r>
          </w:p>
        </w:tc>
      </w:tr>
      <w:tr w:rsidR="00C864F0" w14:paraId="2CC6E568" w14:textId="77777777">
        <w:trPr>
          <w:trHeight w:val="568"/>
        </w:trPr>
        <w:tc>
          <w:tcPr>
            <w:tcW w:w="1272" w:type="dxa"/>
          </w:tcPr>
          <w:p w14:paraId="35F9F7E4" w14:textId="77777777" w:rsidR="00C864F0" w:rsidRDefault="0000192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В.1.3</w:t>
            </w:r>
          </w:p>
        </w:tc>
        <w:tc>
          <w:tcPr>
            <w:tcW w:w="7633" w:type="dxa"/>
          </w:tcPr>
          <w:p w14:paraId="51A7C895" w14:textId="77777777" w:rsidR="00C864F0" w:rsidRDefault="00001929">
            <w:pPr>
              <w:pStyle w:val="TableParagraph"/>
              <w:spacing w:line="271" w:lineRule="exact"/>
              <w:ind w:left="710"/>
              <w:rPr>
                <w:sz w:val="24"/>
              </w:rPr>
            </w:pPr>
            <w:r>
              <w:rPr>
                <w:sz w:val="24"/>
              </w:rPr>
              <w:t>Сосредотачивается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короткое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обращается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взрослый</w:t>
            </w:r>
          </w:p>
        </w:tc>
      </w:tr>
      <w:tr w:rsidR="00C864F0" w14:paraId="3009B337" w14:textId="77777777">
        <w:trPr>
          <w:trHeight w:val="565"/>
        </w:trPr>
        <w:tc>
          <w:tcPr>
            <w:tcW w:w="1272" w:type="dxa"/>
          </w:tcPr>
          <w:p w14:paraId="655B821F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В.1.4</w:t>
            </w:r>
          </w:p>
        </w:tc>
        <w:tc>
          <w:tcPr>
            <w:tcW w:w="7633" w:type="dxa"/>
          </w:tcPr>
          <w:p w14:paraId="029BDA13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Понимает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реагирует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одобрение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запреты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(да/нет/нельзя)</w:t>
            </w:r>
          </w:p>
        </w:tc>
      </w:tr>
      <w:tr w:rsidR="00C864F0" w14:paraId="711485A7" w14:textId="77777777">
        <w:trPr>
          <w:trHeight w:val="568"/>
        </w:trPr>
        <w:tc>
          <w:tcPr>
            <w:tcW w:w="1272" w:type="dxa"/>
          </w:tcPr>
          <w:p w14:paraId="7F2D142E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В.1.5</w:t>
            </w:r>
          </w:p>
        </w:tc>
        <w:tc>
          <w:tcPr>
            <w:tcW w:w="7633" w:type="dxa"/>
          </w:tcPr>
          <w:p w14:paraId="7F6C1953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Оборачивается,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зовут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имени</w:t>
            </w:r>
          </w:p>
        </w:tc>
      </w:tr>
      <w:tr w:rsidR="00C864F0" w14:paraId="3D3E78F3" w14:textId="77777777">
        <w:trPr>
          <w:trHeight w:val="565"/>
        </w:trPr>
        <w:tc>
          <w:tcPr>
            <w:tcW w:w="1272" w:type="dxa"/>
          </w:tcPr>
          <w:p w14:paraId="3B58454A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В.1.6</w:t>
            </w:r>
          </w:p>
        </w:tc>
        <w:tc>
          <w:tcPr>
            <w:tcW w:w="7633" w:type="dxa"/>
          </w:tcPr>
          <w:p w14:paraId="4466F7D5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Прекращает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зовут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имени.</w:t>
            </w:r>
          </w:p>
        </w:tc>
      </w:tr>
      <w:tr w:rsidR="00C864F0" w14:paraId="6ACF1906" w14:textId="77777777">
        <w:trPr>
          <w:trHeight w:val="566"/>
        </w:trPr>
        <w:tc>
          <w:tcPr>
            <w:tcW w:w="1272" w:type="dxa"/>
          </w:tcPr>
          <w:p w14:paraId="20B2E290" w14:textId="77777777" w:rsidR="00C864F0" w:rsidRDefault="00C864F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633" w:type="dxa"/>
          </w:tcPr>
          <w:p w14:paraId="09AA7174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pacing w:val="-2"/>
                <w:sz w:val="24"/>
              </w:rPr>
              <w:t>СИТУАТИВНЫЙ</w:t>
            </w:r>
          </w:p>
        </w:tc>
      </w:tr>
      <w:tr w:rsidR="00C864F0" w14:paraId="095BFE7A" w14:textId="77777777">
        <w:trPr>
          <w:trHeight w:val="568"/>
        </w:trPr>
        <w:tc>
          <w:tcPr>
            <w:tcW w:w="1272" w:type="dxa"/>
          </w:tcPr>
          <w:p w14:paraId="25FFE9A0" w14:textId="77777777" w:rsidR="00C864F0" w:rsidRDefault="0000192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В.1.7</w:t>
            </w:r>
          </w:p>
        </w:tc>
        <w:tc>
          <w:tcPr>
            <w:tcW w:w="7633" w:type="dxa"/>
          </w:tcPr>
          <w:p w14:paraId="65B26F12" w14:textId="77777777" w:rsidR="00C864F0" w:rsidRDefault="00001929">
            <w:pPr>
              <w:pStyle w:val="TableParagraph"/>
              <w:spacing w:line="273" w:lineRule="exact"/>
              <w:ind w:left="710"/>
              <w:rPr>
                <w:sz w:val="24"/>
              </w:rPr>
            </w:pPr>
            <w:r>
              <w:rPr>
                <w:sz w:val="24"/>
              </w:rPr>
              <w:t>Находит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взглядом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называемый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взрослым</w:t>
            </w:r>
          </w:p>
        </w:tc>
      </w:tr>
      <w:tr w:rsidR="00C864F0" w14:paraId="4D2564A4" w14:textId="77777777">
        <w:trPr>
          <w:trHeight w:val="565"/>
        </w:trPr>
        <w:tc>
          <w:tcPr>
            <w:tcW w:w="1272" w:type="dxa"/>
          </w:tcPr>
          <w:p w14:paraId="293E483E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В.1.8</w:t>
            </w:r>
          </w:p>
        </w:tc>
        <w:tc>
          <w:tcPr>
            <w:tcW w:w="7633" w:type="dxa"/>
          </w:tcPr>
          <w:p w14:paraId="556635A9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Слушает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рифмованные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потешки,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стишки,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песенки</w:t>
            </w:r>
          </w:p>
        </w:tc>
      </w:tr>
      <w:tr w:rsidR="00C864F0" w14:paraId="1B5328D2" w14:textId="77777777">
        <w:trPr>
          <w:trHeight w:val="568"/>
        </w:trPr>
        <w:tc>
          <w:tcPr>
            <w:tcW w:w="1272" w:type="dxa"/>
          </w:tcPr>
          <w:p w14:paraId="2E92D606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В.1.9</w:t>
            </w:r>
          </w:p>
        </w:tc>
        <w:tc>
          <w:tcPr>
            <w:tcW w:w="7633" w:type="dxa"/>
          </w:tcPr>
          <w:p w14:paraId="522973FA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Понимает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наименования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семьи</w:t>
            </w:r>
          </w:p>
        </w:tc>
      </w:tr>
      <w:tr w:rsidR="00C864F0" w14:paraId="6D30462B" w14:textId="77777777">
        <w:trPr>
          <w:trHeight w:val="633"/>
        </w:trPr>
        <w:tc>
          <w:tcPr>
            <w:tcW w:w="1272" w:type="dxa"/>
          </w:tcPr>
          <w:p w14:paraId="6051C273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В.1.10</w:t>
            </w:r>
          </w:p>
        </w:tc>
        <w:tc>
          <w:tcPr>
            <w:tcW w:w="7633" w:type="dxa"/>
          </w:tcPr>
          <w:p w14:paraId="3B9D9E87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Реагирует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взрослого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(«ладушки»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хлопает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ладоши,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свидания»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машет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мне»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протягивает</w:t>
            </w:r>
          </w:p>
          <w:p w14:paraId="28D77856" w14:textId="77777777" w:rsidR="00C864F0" w:rsidRDefault="00001929">
            <w:pPr>
              <w:pStyle w:val="TableParagraph"/>
              <w:spacing w:before="41" w:line="240" w:lineRule="auto"/>
              <w:ind w:left="230"/>
              <w:rPr>
                <w:sz w:val="24"/>
              </w:rPr>
            </w:pPr>
            <w:r>
              <w:rPr>
                <w:sz w:val="24"/>
              </w:rPr>
              <w:t>руки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т.п.)</w:t>
            </w:r>
          </w:p>
        </w:tc>
      </w:tr>
      <w:tr w:rsidR="00C864F0" w14:paraId="4696D49B" w14:textId="77777777">
        <w:trPr>
          <w:trHeight w:val="568"/>
        </w:trPr>
        <w:tc>
          <w:tcPr>
            <w:tcW w:w="1272" w:type="dxa"/>
          </w:tcPr>
          <w:p w14:paraId="7000D209" w14:textId="77777777" w:rsidR="00C864F0" w:rsidRDefault="0000192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В.1.11</w:t>
            </w:r>
          </w:p>
        </w:tc>
        <w:tc>
          <w:tcPr>
            <w:tcW w:w="7633" w:type="dxa"/>
          </w:tcPr>
          <w:p w14:paraId="6A868B31" w14:textId="77777777" w:rsidR="00C864F0" w:rsidRDefault="00001929">
            <w:pPr>
              <w:pStyle w:val="TableParagraph"/>
              <w:spacing w:line="273" w:lineRule="exact"/>
              <w:ind w:left="71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просьбе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показывает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часть </w:t>
            </w:r>
            <w:r>
              <w:rPr>
                <w:spacing w:val="-4"/>
                <w:sz w:val="24"/>
              </w:rPr>
              <w:t>тела</w:t>
            </w:r>
          </w:p>
        </w:tc>
      </w:tr>
      <w:tr w:rsidR="00C864F0" w14:paraId="67613021" w14:textId="77777777">
        <w:trPr>
          <w:trHeight w:val="566"/>
        </w:trPr>
        <w:tc>
          <w:tcPr>
            <w:tcW w:w="1272" w:type="dxa"/>
          </w:tcPr>
          <w:p w14:paraId="2367172D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В.1.12</w:t>
            </w:r>
          </w:p>
        </w:tc>
        <w:tc>
          <w:tcPr>
            <w:tcW w:w="7633" w:type="dxa"/>
          </w:tcPr>
          <w:p w14:paraId="44F0DD28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Знает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близких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(показывает)</w:t>
            </w:r>
          </w:p>
        </w:tc>
      </w:tr>
      <w:tr w:rsidR="00C864F0" w14:paraId="3C2BD267" w14:textId="77777777">
        <w:trPr>
          <w:trHeight w:val="568"/>
        </w:trPr>
        <w:tc>
          <w:tcPr>
            <w:tcW w:w="1272" w:type="dxa"/>
          </w:tcPr>
          <w:p w14:paraId="168051B6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В.1.13</w:t>
            </w:r>
          </w:p>
        </w:tc>
        <w:tc>
          <w:tcPr>
            <w:tcW w:w="7633" w:type="dxa"/>
          </w:tcPr>
          <w:p w14:paraId="53CB5FEC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Приносит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просьбе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игрушки,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находятся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выбирает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двух </w:t>
            </w:r>
            <w:r>
              <w:rPr>
                <w:spacing w:val="-2"/>
                <w:sz w:val="24"/>
              </w:rPr>
              <w:t>предложенных</w:t>
            </w:r>
          </w:p>
        </w:tc>
      </w:tr>
      <w:tr w:rsidR="00C864F0" w14:paraId="70BF5906" w14:textId="77777777">
        <w:trPr>
          <w:trHeight w:val="565"/>
        </w:trPr>
        <w:tc>
          <w:tcPr>
            <w:tcW w:w="1272" w:type="dxa"/>
          </w:tcPr>
          <w:p w14:paraId="783381F2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В.1.14</w:t>
            </w:r>
          </w:p>
        </w:tc>
        <w:tc>
          <w:tcPr>
            <w:tcW w:w="7633" w:type="dxa"/>
          </w:tcPr>
          <w:p w14:paraId="6B0D1A85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Приносит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просьбе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 игрушки,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находятся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зрения</w:t>
            </w:r>
          </w:p>
        </w:tc>
      </w:tr>
      <w:tr w:rsidR="00C864F0" w14:paraId="7B6AFBC1" w14:textId="77777777">
        <w:trPr>
          <w:trHeight w:val="566"/>
        </w:trPr>
        <w:tc>
          <w:tcPr>
            <w:tcW w:w="1272" w:type="dxa"/>
          </w:tcPr>
          <w:p w14:paraId="77C72CFE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В.1.15</w:t>
            </w:r>
          </w:p>
        </w:tc>
        <w:tc>
          <w:tcPr>
            <w:tcW w:w="7633" w:type="dxa"/>
          </w:tcPr>
          <w:p w14:paraId="2F16092E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просьбе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показывает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 тела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себя, 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куклы</w:t>
            </w:r>
          </w:p>
        </w:tc>
      </w:tr>
      <w:tr w:rsidR="00C864F0" w14:paraId="0C46A003" w14:textId="77777777">
        <w:trPr>
          <w:trHeight w:val="568"/>
        </w:trPr>
        <w:tc>
          <w:tcPr>
            <w:tcW w:w="1272" w:type="dxa"/>
          </w:tcPr>
          <w:p w14:paraId="52491758" w14:textId="77777777" w:rsidR="00C864F0" w:rsidRDefault="0000192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В.1.16</w:t>
            </w:r>
          </w:p>
        </w:tc>
        <w:tc>
          <w:tcPr>
            <w:tcW w:w="7633" w:type="dxa"/>
          </w:tcPr>
          <w:p w14:paraId="59116B1A" w14:textId="77777777" w:rsidR="00C864F0" w:rsidRDefault="00001929">
            <w:pPr>
              <w:pStyle w:val="TableParagraph"/>
              <w:spacing w:line="273" w:lineRule="exact"/>
              <w:ind w:left="710"/>
              <w:rPr>
                <w:sz w:val="24"/>
              </w:rPr>
            </w:pPr>
            <w:r>
              <w:rPr>
                <w:sz w:val="24"/>
              </w:rPr>
              <w:t>Слушает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крайней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минут</w:t>
            </w:r>
          </w:p>
        </w:tc>
      </w:tr>
      <w:tr w:rsidR="00C864F0" w14:paraId="6D3D8FB0" w14:textId="77777777">
        <w:trPr>
          <w:trHeight w:val="566"/>
        </w:trPr>
        <w:tc>
          <w:tcPr>
            <w:tcW w:w="1272" w:type="dxa"/>
          </w:tcPr>
          <w:p w14:paraId="0C754538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В.1.17</w:t>
            </w:r>
          </w:p>
        </w:tc>
        <w:tc>
          <w:tcPr>
            <w:tcW w:w="7633" w:type="dxa"/>
          </w:tcPr>
          <w:p w14:paraId="09ED3CAE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Слушает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крайней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минут</w:t>
            </w:r>
          </w:p>
        </w:tc>
      </w:tr>
      <w:tr w:rsidR="00C864F0" w14:paraId="3623D0BF" w14:textId="77777777">
        <w:trPr>
          <w:trHeight w:val="568"/>
        </w:trPr>
        <w:tc>
          <w:tcPr>
            <w:tcW w:w="1272" w:type="dxa"/>
          </w:tcPr>
          <w:p w14:paraId="6DBE40C8" w14:textId="77777777" w:rsidR="00C864F0" w:rsidRDefault="0000192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В.1.18</w:t>
            </w:r>
          </w:p>
        </w:tc>
        <w:tc>
          <w:tcPr>
            <w:tcW w:w="7633" w:type="dxa"/>
          </w:tcPr>
          <w:p w14:paraId="36C81D96" w14:textId="77777777" w:rsidR="00C864F0" w:rsidRDefault="00001929">
            <w:pPr>
              <w:pStyle w:val="TableParagraph"/>
              <w:spacing w:line="271" w:lineRule="exact"/>
              <w:ind w:left="710"/>
              <w:rPr>
                <w:sz w:val="24"/>
              </w:rPr>
            </w:pPr>
            <w:r>
              <w:rPr>
                <w:sz w:val="24"/>
              </w:rPr>
              <w:t>Слушает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крайней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5-15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минут</w:t>
            </w:r>
          </w:p>
        </w:tc>
      </w:tr>
      <w:tr w:rsidR="00C864F0" w14:paraId="28C55433" w14:textId="77777777">
        <w:trPr>
          <w:trHeight w:val="565"/>
        </w:trPr>
        <w:tc>
          <w:tcPr>
            <w:tcW w:w="1272" w:type="dxa"/>
          </w:tcPr>
          <w:p w14:paraId="170BED48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В.1.19</w:t>
            </w:r>
          </w:p>
        </w:tc>
        <w:tc>
          <w:tcPr>
            <w:tcW w:w="7633" w:type="dxa"/>
          </w:tcPr>
          <w:p w14:paraId="3F9A97FB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Внимательно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слушает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минут</w:t>
            </w:r>
          </w:p>
        </w:tc>
      </w:tr>
      <w:tr w:rsidR="00C864F0" w14:paraId="0CB39B9A" w14:textId="77777777">
        <w:trPr>
          <w:trHeight w:val="568"/>
        </w:trPr>
        <w:tc>
          <w:tcPr>
            <w:tcW w:w="1272" w:type="dxa"/>
          </w:tcPr>
          <w:p w14:paraId="353BDE1A" w14:textId="77777777" w:rsidR="00C864F0" w:rsidRDefault="00C864F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633" w:type="dxa"/>
          </w:tcPr>
          <w:p w14:paraId="54C4606A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pacing w:val="-2"/>
                <w:sz w:val="24"/>
              </w:rPr>
              <w:t>НОМИНАТИВНЫЙ</w:t>
            </w:r>
          </w:p>
        </w:tc>
      </w:tr>
      <w:tr w:rsidR="00C864F0" w14:paraId="5034AF4F" w14:textId="77777777">
        <w:trPr>
          <w:trHeight w:val="565"/>
        </w:trPr>
        <w:tc>
          <w:tcPr>
            <w:tcW w:w="1272" w:type="dxa"/>
          </w:tcPr>
          <w:p w14:paraId="6165154C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В.1.20</w:t>
            </w:r>
          </w:p>
        </w:tc>
        <w:tc>
          <w:tcPr>
            <w:tcW w:w="7633" w:type="dxa"/>
          </w:tcPr>
          <w:p w14:paraId="7DEEE0D8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просьбе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находит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игрушек,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хорошо знакомых 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картинке</w:t>
            </w:r>
          </w:p>
        </w:tc>
      </w:tr>
      <w:tr w:rsidR="00C864F0" w14:paraId="576756E1" w14:textId="77777777">
        <w:trPr>
          <w:trHeight w:val="636"/>
        </w:trPr>
        <w:tc>
          <w:tcPr>
            <w:tcW w:w="1272" w:type="dxa"/>
          </w:tcPr>
          <w:p w14:paraId="103658D2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В.1.21</w:t>
            </w:r>
          </w:p>
        </w:tc>
        <w:tc>
          <w:tcPr>
            <w:tcW w:w="7633" w:type="dxa"/>
          </w:tcPr>
          <w:p w14:paraId="0FFA3214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просьбы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(иди,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садись,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т.п.),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ориентируется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0C5FEF2D" w14:textId="77777777" w:rsidR="00C864F0" w:rsidRDefault="00001929">
            <w:pPr>
              <w:pStyle w:val="TableParagraph"/>
              <w:spacing w:before="41" w:line="240" w:lineRule="auto"/>
              <w:ind w:left="230"/>
              <w:rPr>
                <w:sz w:val="24"/>
              </w:rPr>
            </w:pPr>
            <w:r>
              <w:rPr>
                <w:sz w:val="24"/>
              </w:rPr>
              <w:t>названиях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изображенных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картинке</w:t>
            </w:r>
          </w:p>
        </w:tc>
      </w:tr>
      <w:tr w:rsidR="00C864F0" w14:paraId="71B6EC96" w14:textId="77777777">
        <w:trPr>
          <w:trHeight w:val="565"/>
        </w:trPr>
        <w:tc>
          <w:tcPr>
            <w:tcW w:w="1272" w:type="dxa"/>
          </w:tcPr>
          <w:p w14:paraId="327CE528" w14:textId="77777777" w:rsidR="00C864F0" w:rsidRDefault="00C864F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633" w:type="dxa"/>
          </w:tcPr>
          <w:p w14:paraId="7C700D30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pacing w:val="-2"/>
                <w:sz w:val="24"/>
              </w:rPr>
              <w:t>ПРЕДИКАТИВНЫЙ</w:t>
            </w:r>
          </w:p>
        </w:tc>
      </w:tr>
      <w:tr w:rsidR="00C864F0" w14:paraId="4F455FD6" w14:textId="77777777">
        <w:trPr>
          <w:trHeight w:val="568"/>
        </w:trPr>
        <w:tc>
          <w:tcPr>
            <w:tcW w:w="1272" w:type="dxa"/>
          </w:tcPr>
          <w:p w14:paraId="119F23F7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В.1.22</w:t>
            </w:r>
          </w:p>
        </w:tc>
        <w:tc>
          <w:tcPr>
            <w:tcW w:w="7633" w:type="dxa"/>
          </w:tcPr>
          <w:p w14:paraId="21337CBF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Отвечает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ты </w:t>
            </w:r>
            <w:r>
              <w:rPr>
                <w:spacing w:val="-2"/>
                <w:sz w:val="24"/>
              </w:rPr>
              <w:t>хочешь?”</w:t>
            </w:r>
          </w:p>
        </w:tc>
      </w:tr>
      <w:tr w:rsidR="00C864F0" w14:paraId="4BABD08D" w14:textId="77777777">
        <w:trPr>
          <w:trHeight w:val="566"/>
        </w:trPr>
        <w:tc>
          <w:tcPr>
            <w:tcW w:w="1272" w:type="dxa"/>
          </w:tcPr>
          <w:p w14:paraId="337A7447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В.1.23</w:t>
            </w:r>
          </w:p>
        </w:tc>
        <w:tc>
          <w:tcPr>
            <w:tcW w:w="7633" w:type="dxa"/>
          </w:tcPr>
          <w:p w14:paraId="7BCB91F8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Адекватно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«да»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«нет»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вопросы.</w:t>
            </w:r>
          </w:p>
        </w:tc>
      </w:tr>
      <w:tr w:rsidR="00C864F0" w14:paraId="59D207BA" w14:textId="77777777">
        <w:trPr>
          <w:trHeight w:val="568"/>
        </w:trPr>
        <w:tc>
          <w:tcPr>
            <w:tcW w:w="1272" w:type="dxa"/>
          </w:tcPr>
          <w:p w14:paraId="196C9C00" w14:textId="77777777" w:rsidR="00C864F0" w:rsidRDefault="00C864F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633" w:type="dxa"/>
          </w:tcPr>
          <w:p w14:paraId="76A95941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Ориентируется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названиях:</w:t>
            </w:r>
          </w:p>
        </w:tc>
      </w:tr>
      <w:tr w:rsidR="00C864F0" w14:paraId="0A65ED91" w14:textId="77777777">
        <w:trPr>
          <w:trHeight w:val="565"/>
        </w:trPr>
        <w:tc>
          <w:tcPr>
            <w:tcW w:w="1272" w:type="dxa"/>
          </w:tcPr>
          <w:p w14:paraId="697F40D0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В.1.24</w:t>
            </w:r>
          </w:p>
        </w:tc>
        <w:tc>
          <w:tcPr>
            <w:tcW w:w="7633" w:type="dxa"/>
          </w:tcPr>
          <w:p w14:paraId="51E64806" w14:textId="77777777" w:rsidR="00C864F0" w:rsidRDefault="00001929">
            <w:pPr>
              <w:pStyle w:val="TableParagraph"/>
              <w:tabs>
                <w:tab w:val="left" w:pos="1144"/>
              </w:tabs>
              <w:ind w:left="710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  <w:t>действий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(выполняет,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находит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2"/>
                <w:sz w:val="24"/>
              </w:rPr>
              <w:t xml:space="preserve"> картинках);</w:t>
            </w:r>
          </w:p>
        </w:tc>
      </w:tr>
      <w:tr w:rsidR="00C864F0" w14:paraId="139CDAB5" w14:textId="77777777">
        <w:trPr>
          <w:trHeight w:val="566"/>
        </w:trPr>
        <w:tc>
          <w:tcPr>
            <w:tcW w:w="1272" w:type="dxa"/>
          </w:tcPr>
          <w:p w14:paraId="03578FEC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В.1.25</w:t>
            </w:r>
          </w:p>
        </w:tc>
        <w:tc>
          <w:tcPr>
            <w:tcW w:w="7633" w:type="dxa"/>
          </w:tcPr>
          <w:p w14:paraId="513905B5" w14:textId="77777777" w:rsidR="00C864F0" w:rsidRDefault="00001929">
            <w:pPr>
              <w:pStyle w:val="TableParagraph"/>
              <w:tabs>
                <w:tab w:val="left" w:pos="1144"/>
              </w:tabs>
              <w:ind w:left="710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  <w:t>признаков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(цвет,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элементы)</w:t>
            </w:r>
          </w:p>
        </w:tc>
      </w:tr>
      <w:tr w:rsidR="00C864F0" w14:paraId="16E34C2B" w14:textId="77777777">
        <w:trPr>
          <w:trHeight w:val="568"/>
        </w:trPr>
        <w:tc>
          <w:tcPr>
            <w:tcW w:w="1272" w:type="dxa"/>
          </w:tcPr>
          <w:p w14:paraId="037EFF17" w14:textId="77777777" w:rsidR="00C864F0" w:rsidRDefault="0000192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В.1.26</w:t>
            </w:r>
          </w:p>
        </w:tc>
        <w:tc>
          <w:tcPr>
            <w:tcW w:w="7633" w:type="dxa"/>
          </w:tcPr>
          <w:p w14:paraId="3A0CC4B6" w14:textId="77777777" w:rsidR="00C864F0" w:rsidRDefault="00001929">
            <w:pPr>
              <w:pStyle w:val="TableParagraph"/>
              <w:tabs>
                <w:tab w:val="left" w:pos="1144"/>
              </w:tabs>
              <w:spacing w:line="273" w:lineRule="exact"/>
              <w:ind w:left="710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  <w:t>категорий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(животные,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овощи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др.)</w:t>
            </w:r>
          </w:p>
        </w:tc>
      </w:tr>
      <w:tr w:rsidR="00C864F0" w14:paraId="067BEE58" w14:textId="77777777">
        <w:trPr>
          <w:trHeight w:val="633"/>
        </w:trPr>
        <w:tc>
          <w:tcPr>
            <w:tcW w:w="1272" w:type="dxa"/>
          </w:tcPr>
          <w:p w14:paraId="28EDBD21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В.1.27</w:t>
            </w:r>
          </w:p>
        </w:tc>
        <w:tc>
          <w:tcPr>
            <w:tcW w:w="7633" w:type="dxa"/>
          </w:tcPr>
          <w:p w14:paraId="437D549C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Легко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ориентируется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падежей,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поставленных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отображенных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сюжетных</w:t>
            </w:r>
          </w:p>
          <w:p w14:paraId="3A23B24C" w14:textId="77777777" w:rsidR="00C864F0" w:rsidRDefault="00001929">
            <w:pPr>
              <w:pStyle w:val="TableParagraph"/>
              <w:spacing w:before="41" w:line="240" w:lineRule="auto"/>
              <w:ind w:left="230"/>
              <w:rPr>
                <w:sz w:val="24"/>
              </w:rPr>
            </w:pPr>
            <w:r>
              <w:rPr>
                <w:spacing w:val="-2"/>
                <w:sz w:val="24"/>
              </w:rPr>
              <w:t>картинках</w:t>
            </w:r>
          </w:p>
        </w:tc>
      </w:tr>
      <w:tr w:rsidR="00C864F0" w14:paraId="1AA06B81" w14:textId="77777777">
        <w:trPr>
          <w:trHeight w:val="568"/>
        </w:trPr>
        <w:tc>
          <w:tcPr>
            <w:tcW w:w="1272" w:type="dxa"/>
          </w:tcPr>
          <w:p w14:paraId="5B736C8D" w14:textId="77777777" w:rsidR="00C864F0" w:rsidRDefault="0000192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В.1.28</w:t>
            </w:r>
          </w:p>
        </w:tc>
        <w:tc>
          <w:tcPr>
            <w:tcW w:w="7633" w:type="dxa"/>
          </w:tcPr>
          <w:p w14:paraId="76183B1B" w14:textId="77777777" w:rsidR="00C864F0" w:rsidRDefault="00001929">
            <w:pPr>
              <w:pStyle w:val="TableParagraph"/>
              <w:spacing w:line="273" w:lineRule="exact"/>
              <w:ind w:left="710"/>
              <w:rPr>
                <w:sz w:val="24"/>
              </w:rPr>
            </w:pPr>
            <w:r>
              <w:rPr>
                <w:sz w:val="24"/>
              </w:rPr>
              <w:t>Различает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первообразных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(положи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коробку,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коробку,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коробки)</w:t>
            </w:r>
          </w:p>
        </w:tc>
      </w:tr>
      <w:tr w:rsidR="00C864F0" w14:paraId="182E20B0" w14:textId="77777777">
        <w:trPr>
          <w:trHeight w:val="566"/>
        </w:trPr>
        <w:tc>
          <w:tcPr>
            <w:tcW w:w="1272" w:type="dxa"/>
          </w:tcPr>
          <w:p w14:paraId="1748EE89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В.1.29</w:t>
            </w:r>
          </w:p>
        </w:tc>
        <w:tc>
          <w:tcPr>
            <w:tcW w:w="7633" w:type="dxa"/>
          </w:tcPr>
          <w:p w14:paraId="63F3B9DC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Внимательно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слушает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способен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содержанию</w:t>
            </w:r>
          </w:p>
        </w:tc>
      </w:tr>
      <w:tr w:rsidR="00C864F0" w14:paraId="70391B90" w14:textId="77777777">
        <w:trPr>
          <w:trHeight w:val="568"/>
        </w:trPr>
        <w:tc>
          <w:tcPr>
            <w:tcW w:w="1272" w:type="dxa"/>
          </w:tcPr>
          <w:p w14:paraId="3CA8CBC4" w14:textId="77777777" w:rsidR="00C864F0" w:rsidRDefault="0000192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В.1.30</w:t>
            </w:r>
          </w:p>
        </w:tc>
        <w:tc>
          <w:tcPr>
            <w:tcW w:w="7633" w:type="dxa"/>
          </w:tcPr>
          <w:p w14:paraId="329DF126" w14:textId="77777777" w:rsidR="00C864F0" w:rsidRDefault="00001929">
            <w:pPr>
              <w:pStyle w:val="TableParagraph"/>
              <w:spacing w:line="271" w:lineRule="exact"/>
              <w:ind w:left="710"/>
              <w:rPr>
                <w:sz w:val="24"/>
              </w:rPr>
            </w:pPr>
            <w:r>
              <w:rPr>
                <w:spacing w:val="-2"/>
                <w:sz w:val="24"/>
              </w:rPr>
              <w:t>РАСЧЛЕНЕННЫЙ</w:t>
            </w:r>
          </w:p>
        </w:tc>
      </w:tr>
      <w:tr w:rsidR="00C864F0" w14:paraId="2F2DB69A" w14:textId="77777777">
        <w:trPr>
          <w:trHeight w:val="565"/>
        </w:trPr>
        <w:tc>
          <w:tcPr>
            <w:tcW w:w="1272" w:type="dxa"/>
          </w:tcPr>
          <w:p w14:paraId="59E35E91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В.1.31</w:t>
            </w:r>
          </w:p>
        </w:tc>
        <w:tc>
          <w:tcPr>
            <w:tcW w:w="7633" w:type="dxa"/>
          </w:tcPr>
          <w:p w14:paraId="02AFD93D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Различает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двух-трех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действий</w:t>
            </w:r>
          </w:p>
        </w:tc>
      </w:tr>
      <w:tr w:rsidR="00C864F0" w14:paraId="1962160D" w14:textId="77777777">
        <w:trPr>
          <w:trHeight w:val="568"/>
        </w:trPr>
        <w:tc>
          <w:tcPr>
            <w:tcW w:w="1272" w:type="dxa"/>
          </w:tcPr>
          <w:p w14:paraId="07C309B1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В.1.32</w:t>
            </w:r>
          </w:p>
        </w:tc>
        <w:tc>
          <w:tcPr>
            <w:tcW w:w="7633" w:type="dxa"/>
          </w:tcPr>
          <w:p w14:paraId="60578A50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Различает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C864F0" w14:paraId="5CE66EFD" w14:textId="77777777">
        <w:trPr>
          <w:trHeight w:val="565"/>
        </w:trPr>
        <w:tc>
          <w:tcPr>
            <w:tcW w:w="1272" w:type="dxa"/>
          </w:tcPr>
          <w:p w14:paraId="62F4B548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В.1.33</w:t>
            </w:r>
          </w:p>
        </w:tc>
        <w:tc>
          <w:tcPr>
            <w:tcW w:w="7633" w:type="dxa"/>
          </w:tcPr>
          <w:p w14:paraId="60DB6CB6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B.2.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2"/>
                <w:sz w:val="24"/>
              </w:rPr>
              <w:t xml:space="preserve"> просьбы/требования</w:t>
            </w:r>
          </w:p>
        </w:tc>
      </w:tr>
      <w:tr w:rsidR="00C864F0" w14:paraId="2B2B02E4" w14:textId="77777777">
        <w:trPr>
          <w:trHeight w:val="566"/>
        </w:trPr>
        <w:tc>
          <w:tcPr>
            <w:tcW w:w="1272" w:type="dxa"/>
          </w:tcPr>
          <w:p w14:paraId="0F3CB6D5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В.1.34</w:t>
            </w:r>
          </w:p>
        </w:tc>
        <w:tc>
          <w:tcPr>
            <w:tcW w:w="7633" w:type="dxa"/>
          </w:tcPr>
          <w:p w14:paraId="273EB178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Поворачивает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голову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говорящего</w:t>
            </w:r>
          </w:p>
        </w:tc>
      </w:tr>
      <w:tr w:rsidR="00C864F0" w14:paraId="09E8BA68" w14:textId="77777777">
        <w:trPr>
          <w:trHeight w:val="568"/>
        </w:trPr>
        <w:tc>
          <w:tcPr>
            <w:tcW w:w="1272" w:type="dxa"/>
          </w:tcPr>
          <w:p w14:paraId="2C1AA472" w14:textId="77777777" w:rsidR="00C864F0" w:rsidRDefault="0000192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В.1.35</w:t>
            </w:r>
          </w:p>
        </w:tc>
        <w:tc>
          <w:tcPr>
            <w:tcW w:w="7633" w:type="dxa"/>
          </w:tcPr>
          <w:p w14:paraId="1523650F" w14:textId="77777777" w:rsidR="00C864F0" w:rsidRDefault="00001929">
            <w:pPr>
              <w:pStyle w:val="TableParagraph"/>
              <w:spacing w:line="273" w:lineRule="exact"/>
              <w:ind w:left="710"/>
              <w:rPr>
                <w:sz w:val="24"/>
              </w:rPr>
            </w:pPr>
            <w:r>
              <w:rPr>
                <w:sz w:val="24"/>
              </w:rPr>
              <w:t>Выражает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игрушке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пристальный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взгляд,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попытку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дотянуться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вокализацию.</w:t>
            </w:r>
          </w:p>
        </w:tc>
      </w:tr>
      <w:tr w:rsidR="00C864F0" w14:paraId="41D2E0E3" w14:textId="77777777">
        <w:trPr>
          <w:trHeight w:val="635"/>
        </w:trPr>
        <w:tc>
          <w:tcPr>
            <w:tcW w:w="1272" w:type="dxa"/>
          </w:tcPr>
          <w:p w14:paraId="4043E5F9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В.1.36</w:t>
            </w:r>
          </w:p>
        </w:tc>
        <w:tc>
          <w:tcPr>
            <w:tcW w:w="7633" w:type="dxa"/>
          </w:tcPr>
          <w:p w14:paraId="07DA5229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Настойчиво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«просит»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знакомую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игрушку,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указательный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жест,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вокализацию,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пристальный</w:t>
            </w:r>
          </w:p>
          <w:p w14:paraId="5D8E940F" w14:textId="77777777" w:rsidR="00C864F0" w:rsidRDefault="00001929">
            <w:pPr>
              <w:pStyle w:val="TableParagraph"/>
              <w:spacing w:before="41" w:line="240" w:lineRule="auto"/>
              <w:ind w:left="230"/>
              <w:rPr>
                <w:sz w:val="24"/>
              </w:rPr>
            </w:pPr>
            <w:r>
              <w:rPr>
                <w:spacing w:val="-2"/>
                <w:sz w:val="24"/>
              </w:rPr>
              <w:t>взгляд</w:t>
            </w:r>
          </w:p>
        </w:tc>
      </w:tr>
      <w:tr w:rsidR="00C864F0" w14:paraId="567A67C7" w14:textId="77777777">
        <w:trPr>
          <w:trHeight w:val="566"/>
        </w:trPr>
        <w:tc>
          <w:tcPr>
            <w:tcW w:w="1272" w:type="dxa"/>
          </w:tcPr>
          <w:p w14:paraId="520A2B59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В.1.37</w:t>
            </w:r>
          </w:p>
        </w:tc>
        <w:tc>
          <w:tcPr>
            <w:tcW w:w="7633" w:type="dxa"/>
          </w:tcPr>
          <w:p w14:paraId="6B2DC8BA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Выражает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желание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какой-либо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</w:tr>
      <w:tr w:rsidR="00C864F0" w14:paraId="708CCBE2" w14:textId="77777777">
        <w:trPr>
          <w:trHeight w:val="568"/>
        </w:trPr>
        <w:tc>
          <w:tcPr>
            <w:tcW w:w="1272" w:type="dxa"/>
          </w:tcPr>
          <w:p w14:paraId="30EC1FD3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В.1.38</w:t>
            </w:r>
          </w:p>
        </w:tc>
        <w:tc>
          <w:tcPr>
            <w:tcW w:w="7633" w:type="dxa"/>
          </w:tcPr>
          <w:p w14:paraId="6D8DB605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Выражает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отказ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(говорит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“нет”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показывает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жестами).</w:t>
            </w:r>
          </w:p>
        </w:tc>
      </w:tr>
      <w:tr w:rsidR="00C864F0" w14:paraId="20A5F264" w14:textId="77777777">
        <w:trPr>
          <w:trHeight w:val="565"/>
        </w:trPr>
        <w:tc>
          <w:tcPr>
            <w:tcW w:w="1272" w:type="dxa"/>
          </w:tcPr>
          <w:p w14:paraId="647696DC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В.1.39</w:t>
            </w:r>
          </w:p>
        </w:tc>
        <w:tc>
          <w:tcPr>
            <w:tcW w:w="7633" w:type="dxa"/>
          </w:tcPr>
          <w:p w14:paraId="34865635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Говорит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показывает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жестами) «нет»,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выразить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протест,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него </w:t>
            </w:r>
            <w:proofErr w:type="gramStart"/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proofErr w:type="gramEnd"/>
            <w:r>
              <w:rPr>
                <w:spacing w:val="-2"/>
                <w:sz w:val="24"/>
              </w:rPr>
              <w:t xml:space="preserve"> забирают.</w:t>
            </w:r>
          </w:p>
        </w:tc>
      </w:tr>
      <w:tr w:rsidR="00C864F0" w14:paraId="2C2B7A7D" w14:textId="77777777">
        <w:trPr>
          <w:trHeight w:val="636"/>
        </w:trPr>
        <w:tc>
          <w:tcPr>
            <w:tcW w:w="1272" w:type="dxa"/>
          </w:tcPr>
          <w:p w14:paraId="1950B694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В.1.40</w:t>
            </w:r>
          </w:p>
        </w:tc>
        <w:tc>
          <w:tcPr>
            <w:tcW w:w="7633" w:type="dxa"/>
          </w:tcPr>
          <w:p w14:paraId="487913D9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Звуками,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указыванием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коммуникационными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сигналами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взрослого,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исследовать</w:t>
            </w:r>
          </w:p>
          <w:p w14:paraId="67FB3BA1" w14:textId="77777777" w:rsidR="00C864F0" w:rsidRDefault="00001929">
            <w:pPr>
              <w:pStyle w:val="TableParagraph"/>
              <w:spacing w:before="41" w:line="240" w:lineRule="auto"/>
              <w:ind w:left="230"/>
              <w:rPr>
                <w:sz w:val="24"/>
              </w:rPr>
            </w:pPr>
            <w:r>
              <w:rPr>
                <w:sz w:val="24"/>
              </w:rPr>
              <w:t>окружающую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обстановку.</w:t>
            </w:r>
          </w:p>
        </w:tc>
      </w:tr>
      <w:tr w:rsidR="00C864F0" w14:paraId="50CFA8AC" w14:textId="77777777">
        <w:trPr>
          <w:trHeight w:val="565"/>
        </w:trPr>
        <w:tc>
          <w:tcPr>
            <w:tcW w:w="1272" w:type="dxa"/>
          </w:tcPr>
          <w:p w14:paraId="1B06CF93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В.1.41</w:t>
            </w:r>
          </w:p>
        </w:tc>
        <w:tc>
          <w:tcPr>
            <w:tcW w:w="7633" w:type="dxa"/>
          </w:tcPr>
          <w:p w14:paraId="6F55FCC9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Просит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взрослого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 указательного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жеста,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карточки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</w:tr>
      <w:tr w:rsidR="00C864F0" w14:paraId="2552BCE4" w14:textId="77777777">
        <w:trPr>
          <w:trHeight w:val="635"/>
        </w:trPr>
        <w:tc>
          <w:tcPr>
            <w:tcW w:w="1272" w:type="dxa"/>
          </w:tcPr>
          <w:p w14:paraId="4986BFDA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В.1.42</w:t>
            </w:r>
          </w:p>
        </w:tc>
        <w:tc>
          <w:tcPr>
            <w:tcW w:w="7633" w:type="dxa"/>
          </w:tcPr>
          <w:p w14:paraId="517AE137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Экспериментирует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высказываниями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жестами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знаков),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добиться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2"/>
                <w:sz w:val="24"/>
              </w:rPr>
              <w:t xml:space="preserve"> (например,</w:t>
            </w:r>
          </w:p>
          <w:p w14:paraId="721EDEB5" w14:textId="77777777" w:rsidR="00C864F0" w:rsidRDefault="00001929">
            <w:pPr>
              <w:pStyle w:val="TableParagraph"/>
              <w:spacing w:before="41" w:line="240" w:lineRule="auto"/>
              <w:ind w:left="230"/>
              <w:rPr>
                <w:sz w:val="24"/>
              </w:rPr>
            </w:pPr>
            <w:r>
              <w:rPr>
                <w:sz w:val="24"/>
              </w:rPr>
              <w:t>«Иди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«Подними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мишку», «Сядь,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папа»)</w:t>
            </w:r>
          </w:p>
        </w:tc>
      </w:tr>
      <w:tr w:rsidR="00C864F0" w14:paraId="2DDC6CC8" w14:textId="77777777">
        <w:trPr>
          <w:trHeight w:val="566"/>
        </w:trPr>
        <w:tc>
          <w:tcPr>
            <w:tcW w:w="1272" w:type="dxa"/>
          </w:tcPr>
          <w:p w14:paraId="72254979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В.1.43</w:t>
            </w:r>
          </w:p>
        </w:tc>
        <w:tc>
          <w:tcPr>
            <w:tcW w:w="7633" w:type="dxa"/>
          </w:tcPr>
          <w:p w14:paraId="1B808E36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Использует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попросить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чем-</w:t>
            </w:r>
            <w:r>
              <w:rPr>
                <w:spacing w:val="-5"/>
                <w:sz w:val="24"/>
              </w:rPr>
              <w:t>то</w:t>
            </w:r>
          </w:p>
        </w:tc>
      </w:tr>
      <w:tr w:rsidR="00C864F0" w14:paraId="109EC0C7" w14:textId="77777777">
        <w:trPr>
          <w:trHeight w:val="568"/>
        </w:trPr>
        <w:tc>
          <w:tcPr>
            <w:tcW w:w="1272" w:type="dxa"/>
          </w:tcPr>
          <w:p w14:paraId="7C461336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В.1.44</w:t>
            </w:r>
          </w:p>
        </w:tc>
        <w:tc>
          <w:tcPr>
            <w:tcW w:w="7633" w:type="dxa"/>
          </w:tcPr>
          <w:p w14:paraId="275C07AA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Сообщает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дискомфорте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боли).</w:t>
            </w:r>
          </w:p>
        </w:tc>
      </w:tr>
      <w:tr w:rsidR="00C864F0" w14:paraId="4AA56BE3" w14:textId="77777777">
        <w:trPr>
          <w:trHeight w:val="566"/>
        </w:trPr>
        <w:tc>
          <w:tcPr>
            <w:tcW w:w="1272" w:type="dxa"/>
          </w:tcPr>
          <w:p w14:paraId="355658BA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В.1.45</w:t>
            </w:r>
          </w:p>
        </w:tc>
        <w:tc>
          <w:tcPr>
            <w:tcW w:w="7633" w:type="dxa"/>
          </w:tcPr>
          <w:p w14:paraId="4C96A785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реакции</w:t>
            </w:r>
          </w:p>
        </w:tc>
      </w:tr>
      <w:tr w:rsidR="00C864F0" w14:paraId="176D57B7" w14:textId="77777777">
        <w:trPr>
          <w:trHeight w:val="565"/>
        </w:trPr>
        <w:tc>
          <w:tcPr>
            <w:tcW w:w="1272" w:type="dxa"/>
          </w:tcPr>
          <w:p w14:paraId="4728C3BF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В.1.46</w:t>
            </w:r>
          </w:p>
        </w:tc>
        <w:tc>
          <w:tcPr>
            <w:tcW w:w="7633" w:type="dxa"/>
          </w:tcPr>
          <w:p w14:paraId="01EA5FE4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proofErr w:type="gramStart"/>
            <w:r>
              <w:rPr>
                <w:sz w:val="24"/>
              </w:rPr>
              <w:t>Откликается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зовут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имени</w:t>
            </w:r>
          </w:p>
        </w:tc>
      </w:tr>
      <w:tr w:rsidR="00C864F0" w14:paraId="77E97077" w14:textId="77777777">
        <w:trPr>
          <w:trHeight w:val="568"/>
        </w:trPr>
        <w:tc>
          <w:tcPr>
            <w:tcW w:w="1272" w:type="dxa"/>
          </w:tcPr>
          <w:p w14:paraId="58CACF90" w14:textId="77777777" w:rsidR="00C864F0" w:rsidRDefault="0000192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В.1.47</w:t>
            </w:r>
          </w:p>
        </w:tc>
        <w:tc>
          <w:tcPr>
            <w:tcW w:w="7633" w:type="dxa"/>
          </w:tcPr>
          <w:p w14:paraId="7789AE1C" w14:textId="77777777" w:rsidR="00C864F0" w:rsidRDefault="00001929">
            <w:pPr>
              <w:pStyle w:val="TableParagraph"/>
              <w:spacing w:line="273" w:lineRule="exact"/>
              <w:ind w:left="710"/>
              <w:rPr>
                <w:sz w:val="24"/>
              </w:rPr>
            </w:pPr>
            <w:r>
              <w:rPr>
                <w:sz w:val="24"/>
              </w:rPr>
              <w:t>Отвечает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приветствия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жестом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словом</w:t>
            </w:r>
          </w:p>
        </w:tc>
      </w:tr>
      <w:tr w:rsidR="00C864F0" w14:paraId="60E26522" w14:textId="77777777">
        <w:trPr>
          <w:trHeight w:val="565"/>
        </w:trPr>
        <w:tc>
          <w:tcPr>
            <w:tcW w:w="1272" w:type="dxa"/>
          </w:tcPr>
          <w:p w14:paraId="518C6EA7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В.1.48</w:t>
            </w:r>
          </w:p>
        </w:tc>
        <w:tc>
          <w:tcPr>
            <w:tcW w:w="7633" w:type="dxa"/>
          </w:tcPr>
          <w:p w14:paraId="137DEC64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Отвечает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прощание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 людей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жестом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словом</w:t>
            </w:r>
          </w:p>
        </w:tc>
      </w:tr>
      <w:tr w:rsidR="00C864F0" w14:paraId="7C146493" w14:textId="77777777">
        <w:trPr>
          <w:trHeight w:val="569"/>
        </w:trPr>
        <w:tc>
          <w:tcPr>
            <w:tcW w:w="1272" w:type="dxa"/>
          </w:tcPr>
          <w:p w14:paraId="684EBB04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В.1.49</w:t>
            </w:r>
          </w:p>
        </w:tc>
        <w:tc>
          <w:tcPr>
            <w:tcW w:w="7633" w:type="dxa"/>
          </w:tcPr>
          <w:p w14:paraId="2F697759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Выражает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согласие</w:t>
            </w:r>
          </w:p>
        </w:tc>
      </w:tr>
      <w:tr w:rsidR="00C864F0" w14:paraId="795BE15B" w14:textId="77777777">
        <w:trPr>
          <w:trHeight w:val="565"/>
        </w:trPr>
        <w:tc>
          <w:tcPr>
            <w:tcW w:w="1272" w:type="dxa"/>
          </w:tcPr>
          <w:p w14:paraId="3563540A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В.1.50</w:t>
            </w:r>
          </w:p>
        </w:tc>
        <w:tc>
          <w:tcPr>
            <w:tcW w:w="7633" w:type="dxa"/>
          </w:tcPr>
          <w:p w14:paraId="3E9BC831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Отвечает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себе.</w:t>
            </w:r>
          </w:p>
        </w:tc>
      </w:tr>
      <w:tr w:rsidR="00C864F0" w14:paraId="5CE3C08F" w14:textId="77777777">
        <w:trPr>
          <w:trHeight w:val="568"/>
        </w:trPr>
        <w:tc>
          <w:tcPr>
            <w:tcW w:w="1272" w:type="dxa"/>
          </w:tcPr>
          <w:p w14:paraId="54E14CEE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В.1.51</w:t>
            </w:r>
          </w:p>
        </w:tc>
        <w:tc>
          <w:tcPr>
            <w:tcW w:w="7633" w:type="dxa"/>
          </w:tcPr>
          <w:p w14:paraId="62511D73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Отвечает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ближайшем</w:t>
            </w:r>
            <w:r>
              <w:rPr>
                <w:spacing w:val="-2"/>
                <w:sz w:val="24"/>
              </w:rPr>
              <w:t xml:space="preserve"> окружении.</w:t>
            </w:r>
          </w:p>
        </w:tc>
      </w:tr>
      <w:tr w:rsidR="00C864F0" w14:paraId="74CEB089" w14:textId="77777777">
        <w:trPr>
          <w:trHeight w:val="566"/>
        </w:trPr>
        <w:tc>
          <w:tcPr>
            <w:tcW w:w="1272" w:type="dxa"/>
          </w:tcPr>
          <w:p w14:paraId="285F0A7D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В.1.52</w:t>
            </w:r>
          </w:p>
        </w:tc>
        <w:tc>
          <w:tcPr>
            <w:tcW w:w="7633" w:type="dxa"/>
          </w:tcPr>
          <w:p w14:paraId="61221D66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Отвечает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жестами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знаками</w:t>
            </w:r>
          </w:p>
        </w:tc>
      </w:tr>
      <w:tr w:rsidR="00C864F0" w14:paraId="4ABBEBA5" w14:textId="77777777">
        <w:trPr>
          <w:trHeight w:val="568"/>
        </w:trPr>
        <w:tc>
          <w:tcPr>
            <w:tcW w:w="1272" w:type="dxa"/>
          </w:tcPr>
          <w:p w14:paraId="385779D9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В.1.53</w:t>
            </w:r>
          </w:p>
        </w:tc>
        <w:tc>
          <w:tcPr>
            <w:tcW w:w="7633" w:type="dxa"/>
          </w:tcPr>
          <w:p w14:paraId="0EEA39E6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Дает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подробные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объяснения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указания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другим</w:t>
            </w:r>
          </w:p>
        </w:tc>
      </w:tr>
      <w:tr w:rsidR="00C864F0" w14:paraId="18AB6B30" w14:textId="77777777">
        <w:trPr>
          <w:trHeight w:val="565"/>
        </w:trPr>
        <w:tc>
          <w:tcPr>
            <w:tcW w:w="1272" w:type="dxa"/>
          </w:tcPr>
          <w:p w14:paraId="264BF089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В.1.54</w:t>
            </w:r>
          </w:p>
        </w:tc>
        <w:tc>
          <w:tcPr>
            <w:tcW w:w="7633" w:type="dxa"/>
          </w:tcPr>
          <w:p w14:paraId="4A577835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B.3.</w:t>
            </w:r>
            <w:r>
              <w:rPr>
                <w:spacing w:val="-2"/>
                <w:sz w:val="24"/>
              </w:rPr>
              <w:t xml:space="preserve"> Комментирование</w:t>
            </w:r>
          </w:p>
        </w:tc>
      </w:tr>
      <w:tr w:rsidR="00C864F0" w14:paraId="67EAC0F8" w14:textId="77777777">
        <w:trPr>
          <w:trHeight w:val="566"/>
        </w:trPr>
        <w:tc>
          <w:tcPr>
            <w:tcW w:w="1272" w:type="dxa"/>
          </w:tcPr>
          <w:p w14:paraId="033BD36D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В.1.55</w:t>
            </w:r>
          </w:p>
        </w:tc>
        <w:tc>
          <w:tcPr>
            <w:tcW w:w="7633" w:type="dxa"/>
          </w:tcPr>
          <w:p w14:paraId="292ABEE9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Называет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</w:t>
            </w:r>
          </w:p>
        </w:tc>
      </w:tr>
      <w:tr w:rsidR="00C864F0" w14:paraId="1BBD42B5" w14:textId="77777777">
        <w:trPr>
          <w:trHeight w:val="568"/>
        </w:trPr>
        <w:tc>
          <w:tcPr>
            <w:tcW w:w="1272" w:type="dxa"/>
          </w:tcPr>
          <w:p w14:paraId="33F9D026" w14:textId="77777777" w:rsidR="00C864F0" w:rsidRDefault="0000192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В.1.56</w:t>
            </w:r>
          </w:p>
        </w:tc>
        <w:tc>
          <w:tcPr>
            <w:tcW w:w="7633" w:type="dxa"/>
          </w:tcPr>
          <w:p w14:paraId="11B3046B" w14:textId="77777777" w:rsidR="00C864F0" w:rsidRDefault="00001929">
            <w:pPr>
              <w:pStyle w:val="TableParagraph"/>
              <w:spacing w:line="273" w:lineRule="exact"/>
              <w:ind w:left="710"/>
              <w:rPr>
                <w:sz w:val="24"/>
              </w:rPr>
            </w:pPr>
            <w:r>
              <w:rPr>
                <w:sz w:val="24"/>
              </w:rPr>
              <w:t>Комментирует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</w:t>
            </w:r>
          </w:p>
        </w:tc>
      </w:tr>
      <w:tr w:rsidR="00C864F0" w14:paraId="5C087704" w14:textId="77777777">
        <w:trPr>
          <w:trHeight w:val="566"/>
        </w:trPr>
        <w:tc>
          <w:tcPr>
            <w:tcW w:w="1272" w:type="dxa"/>
          </w:tcPr>
          <w:p w14:paraId="46B4D852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В.1.57</w:t>
            </w:r>
          </w:p>
        </w:tc>
        <w:tc>
          <w:tcPr>
            <w:tcW w:w="7633" w:type="dxa"/>
          </w:tcPr>
          <w:p w14:paraId="22DB8EF8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Делится</w:t>
            </w:r>
            <w:r>
              <w:rPr>
                <w:spacing w:val="-2"/>
                <w:sz w:val="24"/>
              </w:rPr>
              <w:t xml:space="preserve"> впечатлениями</w:t>
            </w:r>
          </w:p>
        </w:tc>
      </w:tr>
      <w:tr w:rsidR="00C864F0" w14:paraId="6DADF6C7" w14:textId="77777777">
        <w:trPr>
          <w:trHeight w:val="568"/>
        </w:trPr>
        <w:tc>
          <w:tcPr>
            <w:tcW w:w="1272" w:type="dxa"/>
          </w:tcPr>
          <w:p w14:paraId="4BCAB3C3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В.1.58</w:t>
            </w:r>
          </w:p>
        </w:tc>
        <w:tc>
          <w:tcPr>
            <w:tcW w:w="7633" w:type="dxa"/>
          </w:tcPr>
          <w:p w14:paraId="3A5F1B7A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Комментирует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</w:t>
            </w:r>
          </w:p>
        </w:tc>
      </w:tr>
      <w:tr w:rsidR="00C864F0" w14:paraId="0724587C" w14:textId="77777777">
        <w:trPr>
          <w:trHeight w:val="565"/>
        </w:trPr>
        <w:tc>
          <w:tcPr>
            <w:tcW w:w="1272" w:type="dxa"/>
          </w:tcPr>
          <w:p w14:paraId="45E119DE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В.1.59</w:t>
            </w:r>
          </w:p>
        </w:tc>
        <w:tc>
          <w:tcPr>
            <w:tcW w:w="7633" w:type="dxa"/>
          </w:tcPr>
          <w:p w14:paraId="67AA30F0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предметов</w:t>
            </w:r>
          </w:p>
        </w:tc>
      </w:tr>
      <w:tr w:rsidR="00C864F0" w14:paraId="41C30834" w14:textId="77777777">
        <w:trPr>
          <w:trHeight w:val="568"/>
        </w:trPr>
        <w:tc>
          <w:tcPr>
            <w:tcW w:w="1272" w:type="dxa"/>
          </w:tcPr>
          <w:p w14:paraId="186332BD" w14:textId="77777777" w:rsidR="00C864F0" w:rsidRDefault="0000192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В.1.60</w:t>
            </w:r>
          </w:p>
        </w:tc>
        <w:tc>
          <w:tcPr>
            <w:tcW w:w="7633" w:type="dxa"/>
          </w:tcPr>
          <w:p w14:paraId="309E3E26" w14:textId="77777777" w:rsidR="00C864F0" w:rsidRDefault="00001929">
            <w:pPr>
              <w:pStyle w:val="TableParagraph"/>
              <w:spacing w:line="271" w:lineRule="exact"/>
              <w:ind w:left="710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местонахождения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4"/>
                <w:sz w:val="24"/>
              </w:rPr>
              <w:t xml:space="preserve"> людей</w:t>
            </w:r>
          </w:p>
        </w:tc>
      </w:tr>
      <w:tr w:rsidR="00C864F0" w14:paraId="2C35025A" w14:textId="77777777">
        <w:trPr>
          <w:trHeight w:val="565"/>
        </w:trPr>
        <w:tc>
          <w:tcPr>
            <w:tcW w:w="1272" w:type="dxa"/>
          </w:tcPr>
          <w:p w14:paraId="721E88E8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В.1.61</w:t>
            </w:r>
          </w:p>
        </w:tc>
        <w:tc>
          <w:tcPr>
            <w:tcW w:w="7633" w:type="dxa"/>
          </w:tcPr>
          <w:p w14:paraId="18771A34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(Видя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видя)</w:t>
            </w:r>
          </w:p>
        </w:tc>
      </w:tr>
      <w:tr w:rsidR="00C864F0" w14:paraId="2C048E1A" w14:textId="77777777">
        <w:trPr>
          <w:trHeight w:val="566"/>
        </w:trPr>
        <w:tc>
          <w:tcPr>
            <w:tcW w:w="1272" w:type="dxa"/>
          </w:tcPr>
          <w:p w14:paraId="08A7F8C9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В.1.62</w:t>
            </w:r>
          </w:p>
        </w:tc>
        <w:tc>
          <w:tcPr>
            <w:tcW w:w="7633" w:type="dxa"/>
          </w:tcPr>
          <w:p w14:paraId="2EFFF270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Комментирует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происходящее</w:t>
            </w:r>
          </w:p>
        </w:tc>
      </w:tr>
      <w:tr w:rsidR="00C864F0" w14:paraId="2C95067F" w14:textId="77777777">
        <w:trPr>
          <w:trHeight w:val="568"/>
        </w:trPr>
        <w:tc>
          <w:tcPr>
            <w:tcW w:w="1272" w:type="dxa"/>
          </w:tcPr>
          <w:p w14:paraId="45CC4600" w14:textId="77777777" w:rsidR="00C864F0" w:rsidRDefault="0000192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В.1.63</w:t>
            </w:r>
          </w:p>
        </w:tc>
        <w:tc>
          <w:tcPr>
            <w:tcW w:w="7633" w:type="dxa"/>
          </w:tcPr>
          <w:p w14:paraId="48A63D93" w14:textId="77777777" w:rsidR="00C864F0" w:rsidRDefault="00001929">
            <w:pPr>
              <w:pStyle w:val="TableParagraph"/>
              <w:spacing w:line="273" w:lineRule="exact"/>
              <w:ind w:left="710"/>
              <w:rPr>
                <w:sz w:val="24"/>
              </w:rPr>
            </w:pPr>
            <w:r>
              <w:rPr>
                <w:sz w:val="24"/>
              </w:rPr>
              <w:t>Комментирует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неожиданные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</w:t>
            </w:r>
          </w:p>
        </w:tc>
      </w:tr>
      <w:tr w:rsidR="00C864F0" w14:paraId="594934BF" w14:textId="77777777">
        <w:trPr>
          <w:trHeight w:val="566"/>
        </w:trPr>
        <w:tc>
          <w:tcPr>
            <w:tcW w:w="1272" w:type="dxa"/>
          </w:tcPr>
          <w:p w14:paraId="6C2704A9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В.1.64</w:t>
            </w:r>
          </w:p>
        </w:tc>
        <w:tc>
          <w:tcPr>
            <w:tcW w:w="7633" w:type="dxa"/>
          </w:tcPr>
          <w:p w14:paraId="2FEAAF06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Спонтанно,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рассказывает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–то</w:t>
            </w:r>
            <w:r>
              <w:rPr>
                <w:spacing w:val="-2"/>
                <w:sz w:val="24"/>
              </w:rPr>
              <w:t xml:space="preserve"> событиях.</w:t>
            </w:r>
          </w:p>
        </w:tc>
      </w:tr>
      <w:tr w:rsidR="00C864F0" w14:paraId="522830C8" w14:textId="77777777">
        <w:trPr>
          <w:trHeight w:val="568"/>
        </w:trPr>
        <w:tc>
          <w:tcPr>
            <w:tcW w:w="1272" w:type="dxa"/>
          </w:tcPr>
          <w:p w14:paraId="68796CBC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В.1.65</w:t>
            </w:r>
          </w:p>
        </w:tc>
        <w:tc>
          <w:tcPr>
            <w:tcW w:w="7633" w:type="dxa"/>
          </w:tcPr>
          <w:p w14:paraId="154D50FA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Комментирует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интеракции</w:t>
            </w:r>
          </w:p>
        </w:tc>
      </w:tr>
      <w:tr w:rsidR="00C864F0" w14:paraId="5849F57B" w14:textId="77777777">
        <w:trPr>
          <w:trHeight w:val="565"/>
        </w:trPr>
        <w:tc>
          <w:tcPr>
            <w:tcW w:w="1272" w:type="dxa"/>
          </w:tcPr>
          <w:p w14:paraId="6AE437B4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В.1.66</w:t>
            </w:r>
          </w:p>
        </w:tc>
        <w:tc>
          <w:tcPr>
            <w:tcW w:w="7633" w:type="dxa"/>
          </w:tcPr>
          <w:p w14:paraId="5039E66E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Описывает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2"/>
                <w:sz w:val="24"/>
              </w:rPr>
              <w:t xml:space="preserve"> события</w:t>
            </w:r>
          </w:p>
        </w:tc>
      </w:tr>
      <w:tr w:rsidR="00C864F0" w14:paraId="31E7C675" w14:textId="77777777">
        <w:trPr>
          <w:trHeight w:val="568"/>
        </w:trPr>
        <w:tc>
          <w:tcPr>
            <w:tcW w:w="1272" w:type="dxa"/>
          </w:tcPr>
          <w:p w14:paraId="285B62A0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В.1.67</w:t>
            </w:r>
          </w:p>
        </w:tc>
        <w:tc>
          <w:tcPr>
            <w:tcW w:w="7633" w:type="dxa"/>
          </w:tcPr>
          <w:p w14:paraId="54E36007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Называет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мультфильмов</w:t>
            </w:r>
          </w:p>
        </w:tc>
      </w:tr>
      <w:tr w:rsidR="00C864F0" w14:paraId="00C2FBB9" w14:textId="77777777">
        <w:trPr>
          <w:trHeight w:val="566"/>
        </w:trPr>
        <w:tc>
          <w:tcPr>
            <w:tcW w:w="1272" w:type="dxa"/>
          </w:tcPr>
          <w:p w14:paraId="23B54F25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В.1.68</w:t>
            </w:r>
          </w:p>
        </w:tc>
        <w:tc>
          <w:tcPr>
            <w:tcW w:w="7633" w:type="dxa"/>
          </w:tcPr>
          <w:p w14:paraId="7DAA13B5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Называет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комнат</w:t>
            </w:r>
          </w:p>
        </w:tc>
      </w:tr>
      <w:tr w:rsidR="00C864F0" w14:paraId="6EEA3D53" w14:textId="77777777">
        <w:trPr>
          <w:trHeight w:val="568"/>
        </w:trPr>
        <w:tc>
          <w:tcPr>
            <w:tcW w:w="1272" w:type="dxa"/>
          </w:tcPr>
          <w:p w14:paraId="533F8A26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В.1.69</w:t>
            </w:r>
          </w:p>
        </w:tc>
        <w:tc>
          <w:tcPr>
            <w:tcW w:w="7633" w:type="dxa"/>
          </w:tcPr>
          <w:p w14:paraId="47A3B882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B.4.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Интравербальные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запрос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</w:tr>
      <w:tr w:rsidR="00C864F0" w14:paraId="30AB40CE" w14:textId="77777777">
        <w:trPr>
          <w:trHeight w:val="565"/>
        </w:trPr>
        <w:tc>
          <w:tcPr>
            <w:tcW w:w="1272" w:type="dxa"/>
          </w:tcPr>
          <w:p w14:paraId="2B3F7AC9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В.1.70</w:t>
            </w:r>
          </w:p>
        </w:tc>
        <w:tc>
          <w:tcPr>
            <w:tcW w:w="7633" w:type="dxa"/>
          </w:tcPr>
          <w:p w14:paraId="3D563E92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Вставляет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песнях</w:t>
            </w:r>
          </w:p>
        </w:tc>
      </w:tr>
      <w:tr w:rsidR="00C864F0" w14:paraId="165BF7CB" w14:textId="77777777">
        <w:trPr>
          <w:trHeight w:val="566"/>
        </w:trPr>
        <w:tc>
          <w:tcPr>
            <w:tcW w:w="1272" w:type="dxa"/>
          </w:tcPr>
          <w:p w14:paraId="34E1E98A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В.1.71</w:t>
            </w:r>
          </w:p>
        </w:tc>
        <w:tc>
          <w:tcPr>
            <w:tcW w:w="7633" w:type="dxa"/>
          </w:tcPr>
          <w:p w14:paraId="59C930A4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Вставляет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фразах</w:t>
            </w:r>
          </w:p>
        </w:tc>
      </w:tr>
      <w:tr w:rsidR="00C864F0" w14:paraId="17136E11" w14:textId="77777777">
        <w:trPr>
          <w:trHeight w:val="568"/>
        </w:trPr>
        <w:tc>
          <w:tcPr>
            <w:tcW w:w="1272" w:type="dxa"/>
          </w:tcPr>
          <w:p w14:paraId="613DF605" w14:textId="77777777" w:rsidR="00C864F0" w:rsidRDefault="0000192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В.1.72</w:t>
            </w:r>
          </w:p>
        </w:tc>
        <w:tc>
          <w:tcPr>
            <w:tcW w:w="7633" w:type="dxa"/>
          </w:tcPr>
          <w:p w14:paraId="2113FE67" w14:textId="77777777" w:rsidR="00C864F0" w:rsidRDefault="00001929">
            <w:pPr>
              <w:pStyle w:val="TableParagraph"/>
              <w:spacing w:line="273" w:lineRule="exact"/>
              <w:ind w:left="710"/>
              <w:rPr>
                <w:sz w:val="24"/>
              </w:rPr>
            </w:pPr>
            <w:r>
              <w:rPr>
                <w:sz w:val="24"/>
              </w:rPr>
              <w:t>Издает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просьбе</w:t>
            </w:r>
          </w:p>
        </w:tc>
      </w:tr>
      <w:tr w:rsidR="00C864F0" w14:paraId="07D1CE11" w14:textId="77777777">
        <w:trPr>
          <w:trHeight w:val="566"/>
        </w:trPr>
        <w:tc>
          <w:tcPr>
            <w:tcW w:w="1272" w:type="dxa"/>
          </w:tcPr>
          <w:p w14:paraId="5F7241F0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В.1.73</w:t>
            </w:r>
          </w:p>
        </w:tc>
        <w:tc>
          <w:tcPr>
            <w:tcW w:w="7633" w:type="dxa"/>
          </w:tcPr>
          <w:p w14:paraId="3D588421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Называет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желаемые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словесно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хочешь?”).</w:t>
            </w:r>
          </w:p>
        </w:tc>
      </w:tr>
      <w:tr w:rsidR="00C864F0" w14:paraId="59832144" w14:textId="77777777">
        <w:trPr>
          <w:trHeight w:val="568"/>
        </w:trPr>
        <w:tc>
          <w:tcPr>
            <w:tcW w:w="1272" w:type="dxa"/>
          </w:tcPr>
          <w:p w14:paraId="16DB211E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В.1.74</w:t>
            </w:r>
          </w:p>
        </w:tc>
        <w:tc>
          <w:tcPr>
            <w:tcW w:w="7633" w:type="dxa"/>
          </w:tcPr>
          <w:p w14:paraId="6F92458D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Отвечает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уровнем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</w:t>
            </w:r>
          </w:p>
        </w:tc>
      </w:tr>
      <w:tr w:rsidR="00C864F0" w14:paraId="2A427514" w14:textId="77777777">
        <w:trPr>
          <w:trHeight w:val="565"/>
        </w:trPr>
        <w:tc>
          <w:tcPr>
            <w:tcW w:w="1272" w:type="dxa"/>
          </w:tcPr>
          <w:p w14:paraId="16A00F0A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В.1.75</w:t>
            </w:r>
          </w:p>
        </w:tc>
        <w:tc>
          <w:tcPr>
            <w:tcW w:w="7633" w:type="dxa"/>
          </w:tcPr>
          <w:p w14:paraId="156DA43D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Рассказывает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просьбе.</w:t>
            </w:r>
          </w:p>
        </w:tc>
      </w:tr>
      <w:tr w:rsidR="00C864F0" w14:paraId="08792756" w14:textId="77777777">
        <w:trPr>
          <w:trHeight w:val="568"/>
        </w:trPr>
        <w:tc>
          <w:tcPr>
            <w:tcW w:w="1272" w:type="dxa"/>
          </w:tcPr>
          <w:p w14:paraId="52924D97" w14:textId="77777777" w:rsidR="00C864F0" w:rsidRDefault="0000192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В.1.76</w:t>
            </w:r>
          </w:p>
        </w:tc>
        <w:tc>
          <w:tcPr>
            <w:tcW w:w="7633" w:type="dxa"/>
          </w:tcPr>
          <w:p w14:paraId="51B78514" w14:textId="77777777" w:rsidR="00C864F0" w:rsidRDefault="00001929">
            <w:pPr>
              <w:pStyle w:val="TableParagraph"/>
              <w:spacing w:line="271" w:lineRule="exact"/>
              <w:ind w:left="710"/>
              <w:rPr>
                <w:sz w:val="24"/>
              </w:rPr>
            </w:pPr>
            <w:r>
              <w:rPr>
                <w:sz w:val="24"/>
              </w:rPr>
              <w:t>Рассказывает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увиденном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просьбе.</w:t>
            </w:r>
          </w:p>
        </w:tc>
      </w:tr>
      <w:tr w:rsidR="00C864F0" w14:paraId="27A98EA0" w14:textId="77777777">
        <w:trPr>
          <w:trHeight w:val="565"/>
        </w:trPr>
        <w:tc>
          <w:tcPr>
            <w:tcW w:w="1272" w:type="dxa"/>
          </w:tcPr>
          <w:p w14:paraId="2AE6C444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В.1.77</w:t>
            </w:r>
          </w:p>
        </w:tc>
        <w:tc>
          <w:tcPr>
            <w:tcW w:w="7633" w:type="dxa"/>
          </w:tcPr>
          <w:p w14:paraId="72043D1E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Описывает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прошедшие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просьбе.</w:t>
            </w:r>
          </w:p>
        </w:tc>
      </w:tr>
      <w:tr w:rsidR="00C864F0" w14:paraId="7A2BB90E" w14:textId="77777777">
        <w:trPr>
          <w:trHeight w:val="566"/>
        </w:trPr>
        <w:tc>
          <w:tcPr>
            <w:tcW w:w="1272" w:type="dxa"/>
          </w:tcPr>
          <w:p w14:paraId="2ED16B2A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В.1.78</w:t>
            </w:r>
          </w:p>
        </w:tc>
        <w:tc>
          <w:tcPr>
            <w:tcW w:w="7633" w:type="dxa"/>
          </w:tcPr>
          <w:p w14:paraId="3308F856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Описывает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просьбе.</w:t>
            </w:r>
          </w:p>
        </w:tc>
      </w:tr>
      <w:tr w:rsidR="00C864F0" w14:paraId="4252A140" w14:textId="77777777">
        <w:trPr>
          <w:trHeight w:val="568"/>
        </w:trPr>
        <w:tc>
          <w:tcPr>
            <w:tcW w:w="1272" w:type="dxa"/>
          </w:tcPr>
          <w:p w14:paraId="7A6748AA" w14:textId="77777777" w:rsidR="00C864F0" w:rsidRDefault="0000192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В.1.79</w:t>
            </w:r>
          </w:p>
        </w:tc>
        <w:tc>
          <w:tcPr>
            <w:tcW w:w="7633" w:type="dxa"/>
          </w:tcPr>
          <w:p w14:paraId="675BA841" w14:textId="77777777" w:rsidR="00C864F0" w:rsidRDefault="00001929">
            <w:pPr>
              <w:pStyle w:val="TableParagraph"/>
              <w:spacing w:line="273" w:lineRule="exact"/>
              <w:ind w:left="710"/>
              <w:rPr>
                <w:sz w:val="24"/>
              </w:rPr>
            </w:pPr>
            <w:r>
              <w:rPr>
                <w:sz w:val="24"/>
              </w:rPr>
              <w:t>Задает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</w:tr>
      <w:tr w:rsidR="00C864F0" w14:paraId="5A207DCE" w14:textId="77777777">
        <w:trPr>
          <w:trHeight w:val="566"/>
        </w:trPr>
        <w:tc>
          <w:tcPr>
            <w:tcW w:w="1272" w:type="dxa"/>
          </w:tcPr>
          <w:p w14:paraId="7700F3B5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В.1.80</w:t>
            </w:r>
          </w:p>
        </w:tc>
        <w:tc>
          <w:tcPr>
            <w:tcW w:w="7633" w:type="dxa"/>
          </w:tcPr>
          <w:p w14:paraId="7A925053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Дает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объяснения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просьбе</w:t>
            </w:r>
          </w:p>
        </w:tc>
      </w:tr>
      <w:tr w:rsidR="00C864F0" w14:paraId="0A3B9861" w14:textId="77777777">
        <w:trPr>
          <w:trHeight w:val="568"/>
        </w:trPr>
        <w:tc>
          <w:tcPr>
            <w:tcW w:w="1272" w:type="dxa"/>
          </w:tcPr>
          <w:p w14:paraId="2B873934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В.1.81</w:t>
            </w:r>
          </w:p>
        </w:tc>
        <w:tc>
          <w:tcPr>
            <w:tcW w:w="7633" w:type="dxa"/>
          </w:tcPr>
          <w:p w14:paraId="7DAA52E8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Отвечает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-2"/>
                <w:sz w:val="24"/>
              </w:rPr>
              <w:t xml:space="preserve"> вопросы.</w:t>
            </w:r>
          </w:p>
        </w:tc>
      </w:tr>
      <w:tr w:rsidR="00C864F0" w14:paraId="727BA8AD" w14:textId="77777777">
        <w:trPr>
          <w:trHeight w:val="565"/>
        </w:trPr>
        <w:tc>
          <w:tcPr>
            <w:tcW w:w="1272" w:type="dxa"/>
          </w:tcPr>
          <w:p w14:paraId="2B516BB9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В.1.82</w:t>
            </w:r>
          </w:p>
        </w:tc>
        <w:tc>
          <w:tcPr>
            <w:tcW w:w="7633" w:type="dxa"/>
          </w:tcPr>
          <w:p w14:paraId="6D9E71AB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Задает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недостаточно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</w:tr>
      <w:tr w:rsidR="00C864F0" w14:paraId="1337536A" w14:textId="77777777">
        <w:trPr>
          <w:trHeight w:val="568"/>
        </w:trPr>
        <w:tc>
          <w:tcPr>
            <w:tcW w:w="1272" w:type="dxa"/>
          </w:tcPr>
          <w:p w14:paraId="0D02E2EC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В.1.83</w:t>
            </w:r>
          </w:p>
        </w:tc>
        <w:tc>
          <w:tcPr>
            <w:tcW w:w="7633" w:type="dxa"/>
          </w:tcPr>
          <w:p w14:paraId="42C824C4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долгосрочные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описывает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деталях планы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достижения</w:t>
            </w:r>
          </w:p>
        </w:tc>
      </w:tr>
      <w:tr w:rsidR="00C864F0" w14:paraId="06D9F60E" w14:textId="77777777">
        <w:trPr>
          <w:trHeight w:val="566"/>
        </w:trPr>
        <w:tc>
          <w:tcPr>
            <w:tcW w:w="1272" w:type="dxa"/>
          </w:tcPr>
          <w:p w14:paraId="4C87C5AD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В.1.84</w:t>
            </w:r>
          </w:p>
        </w:tc>
        <w:tc>
          <w:tcPr>
            <w:tcW w:w="7633" w:type="dxa"/>
          </w:tcPr>
          <w:p w14:paraId="0FB75238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B.5.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</w:tc>
      </w:tr>
      <w:tr w:rsidR="00C864F0" w14:paraId="236D4B87" w14:textId="77777777">
        <w:trPr>
          <w:trHeight w:val="568"/>
        </w:trPr>
        <w:tc>
          <w:tcPr>
            <w:tcW w:w="1272" w:type="dxa"/>
          </w:tcPr>
          <w:p w14:paraId="72C1240A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В.1.85</w:t>
            </w:r>
          </w:p>
        </w:tc>
        <w:tc>
          <w:tcPr>
            <w:tcW w:w="7633" w:type="dxa"/>
          </w:tcPr>
          <w:p w14:paraId="7690933C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Приветствует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Машет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ручкой,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говорить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«Привет!».</w:t>
            </w:r>
          </w:p>
        </w:tc>
      </w:tr>
      <w:tr w:rsidR="00C864F0" w14:paraId="4A24198D" w14:textId="77777777">
        <w:trPr>
          <w:trHeight w:val="565"/>
        </w:trPr>
        <w:tc>
          <w:tcPr>
            <w:tcW w:w="1272" w:type="dxa"/>
          </w:tcPr>
          <w:p w14:paraId="32F72EB8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В.1.86</w:t>
            </w:r>
          </w:p>
        </w:tc>
        <w:tc>
          <w:tcPr>
            <w:tcW w:w="7633" w:type="dxa"/>
          </w:tcPr>
          <w:p w14:paraId="4FC816EB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Отвечает,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прощаются.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Прощается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«Пока-</w:t>
            </w:r>
            <w:r>
              <w:rPr>
                <w:spacing w:val="-2"/>
                <w:sz w:val="24"/>
              </w:rPr>
              <w:t>пока!»</w:t>
            </w:r>
          </w:p>
        </w:tc>
      </w:tr>
      <w:tr w:rsidR="00C864F0" w14:paraId="4D68F3A3" w14:textId="77777777">
        <w:trPr>
          <w:trHeight w:val="566"/>
        </w:trPr>
        <w:tc>
          <w:tcPr>
            <w:tcW w:w="1272" w:type="dxa"/>
          </w:tcPr>
          <w:p w14:paraId="65F50A71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В.1.87</w:t>
            </w:r>
          </w:p>
        </w:tc>
        <w:tc>
          <w:tcPr>
            <w:tcW w:w="7633" w:type="dxa"/>
          </w:tcPr>
          <w:p w14:paraId="049E7130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Соблюдает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очередность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ждет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очереди</w:t>
            </w:r>
          </w:p>
        </w:tc>
      </w:tr>
      <w:tr w:rsidR="00C864F0" w14:paraId="7DF1F9D5" w14:textId="77777777">
        <w:trPr>
          <w:trHeight w:val="568"/>
        </w:trPr>
        <w:tc>
          <w:tcPr>
            <w:tcW w:w="1272" w:type="dxa"/>
          </w:tcPr>
          <w:p w14:paraId="4E578CB4" w14:textId="77777777" w:rsidR="00C864F0" w:rsidRDefault="00C864F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633" w:type="dxa"/>
          </w:tcPr>
          <w:p w14:paraId="0FBDC317" w14:textId="77777777" w:rsidR="00C864F0" w:rsidRDefault="00001929">
            <w:pPr>
              <w:pStyle w:val="TableParagraph"/>
              <w:spacing w:line="273" w:lineRule="exact"/>
              <w:ind w:left="710"/>
              <w:rPr>
                <w:sz w:val="24"/>
              </w:rPr>
            </w:pPr>
            <w:r>
              <w:rPr>
                <w:sz w:val="24"/>
              </w:rPr>
              <w:t>Соблюдает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беседы:</w:t>
            </w:r>
          </w:p>
        </w:tc>
      </w:tr>
      <w:tr w:rsidR="00C864F0" w14:paraId="3515CB64" w14:textId="77777777">
        <w:trPr>
          <w:trHeight w:val="566"/>
        </w:trPr>
        <w:tc>
          <w:tcPr>
            <w:tcW w:w="1272" w:type="dxa"/>
          </w:tcPr>
          <w:p w14:paraId="470A4E39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В.1.88</w:t>
            </w:r>
          </w:p>
        </w:tc>
        <w:tc>
          <w:tcPr>
            <w:tcW w:w="7633" w:type="dxa"/>
          </w:tcPr>
          <w:p w14:paraId="7167C5A2" w14:textId="77777777" w:rsidR="00C864F0" w:rsidRDefault="00001929">
            <w:pPr>
              <w:pStyle w:val="TableParagraph"/>
              <w:numPr>
                <w:ilvl w:val="0"/>
                <w:numId w:val="7"/>
              </w:numPr>
              <w:tabs>
                <w:tab w:val="left" w:pos="1156"/>
              </w:tabs>
              <w:spacing w:after="0"/>
              <w:ind w:left="1156" w:hanging="446"/>
              <w:rPr>
                <w:sz w:val="24"/>
              </w:rPr>
            </w:pPr>
            <w:r>
              <w:rPr>
                <w:sz w:val="24"/>
              </w:rPr>
              <w:t>обращается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привлечь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внимание</w:t>
            </w:r>
          </w:p>
        </w:tc>
      </w:tr>
      <w:tr w:rsidR="00C864F0" w14:paraId="5B1B4563" w14:textId="77777777">
        <w:trPr>
          <w:trHeight w:val="568"/>
        </w:trPr>
        <w:tc>
          <w:tcPr>
            <w:tcW w:w="1272" w:type="dxa"/>
          </w:tcPr>
          <w:p w14:paraId="202898C4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В.1.89</w:t>
            </w:r>
          </w:p>
        </w:tc>
        <w:tc>
          <w:tcPr>
            <w:tcW w:w="7633" w:type="dxa"/>
          </w:tcPr>
          <w:p w14:paraId="50795E16" w14:textId="77777777" w:rsidR="00C864F0" w:rsidRDefault="00001929">
            <w:pPr>
              <w:pStyle w:val="TableParagraph"/>
              <w:numPr>
                <w:ilvl w:val="0"/>
                <w:numId w:val="8"/>
              </w:numPr>
              <w:tabs>
                <w:tab w:val="left" w:pos="1156"/>
              </w:tabs>
              <w:spacing w:after="0"/>
              <w:ind w:left="1156" w:hanging="446"/>
              <w:rPr>
                <w:sz w:val="24"/>
              </w:rPr>
            </w:pPr>
            <w:r>
              <w:rPr>
                <w:sz w:val="24"/>
              </w:rPr>
              <w:t>смотрит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разговаривает</w:t>
            </w:r>
          </w:p>
        </w:tc>
      </w:tr>
      <w:tr w:rsidR="00C864F0" w14:paraId="51E02D52" w14:textId="77777777">
        <w:trPr>
          <w:trHeight w:val="565"/>
        </w:trPr>
        <w:tc>
          <w:tcPr>
            <w:tcW w:w="1272" w:type="dxa"/>
          </w:tcPr>
          <w:p w14:paraId="4041C72C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В.1.90</w:t>
            </w:r>
          </w:p>
        </w:tc>
        <w:tc>
          <w:tcPr>
            <w:tcW w:w="7633" w:type="dxa"/>
          </w:tcPr>
          <w:p w14:paraId="3682C584" w14:textId="77777777" w:rsidR="00C864F0" w:rsidRDefault="00001929">
            <w:pPr>
              <w:pStyle w:val="TableParagraph"/>
              <w:numPr>
                <w:ilvl w:val="0"/>
                <w:numId w:val="9"/>
              </w:numPr>
              <w:tabs>
                <w:tab w:val="left" w:pos="1156"/>
              </w:tabs>
              <w:spacing w:after="0"/>
              <w:ind w:left="1156" w:hanging="446"/>
              <w:rPr>
                <w:sz w:val="24"/>
              </w:rPr>
            </w:pPr>
            <w:proofErr w:type="gramStart"/>
            <w:r>
              <w:rPr>
                <w:sz w:val="24"/>
              </w:rPr>
              <w:t>стоит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повернувшись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человеку,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разговаривает</w:t>
            </w:r>
          </w:p>
        </w:tc>
      </w:tr>
      <w:tr w:rsidR="00C864F0" w14:paraId="07CAF2C4" w14:textId="77777777">
        <w:trPr>
          <w:trHeight w:val="568"/>
        </w:trPr>
        <w:tc>
          <w:tcPr>
            <w:tcW w:w="1272" w:type="dxa"/>
          </w:tcPr>
          <w:p w14:paraId="203790DC" w14:textId="77777777" w:rsidR="00C864F0" w:rsidRDefault="0000192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В.1.91</w:t>
            </w:r>
          </w:p>
        </w:tc>
        <w:tc>
          <w:tcPr>
            <w:tcW w:w="7633" w:type="dxa"/>
          </w:tcPr>
          <w:p w14:paraId="0EBD1B3F" w14:textId="77777777" w:rsidR="00C864F0" w:rsidRDefault="00001929">
            <w:pPr>
              <w:pStyle w:val="TableParagraph"/>
              <w:numPr>
                <w:ilvl w:val="0"/>
                <w:numId w:val="10"/>
              </w:numPr>
              <w:tabs>
                <w:tab w:val="left" w:pos="1156"/>
              </w:tabs>
              <w:spacing w:after="0" w:line="271" w:lineRule="exact"/>
              <w:ind w:left="1156" w:hanging="446"/>
              <w:rPr>
                <w:sz w:val="24"/>
              </w:rPr>
            </w:pPr>
            <w:r>
              <w:rPr>
                <w:sz w:val="24"/>
              </w:rPr>
              <w:t>слушает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говорит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</w:t>
            </w:r>
          </w:p>
        </w:tc>
      </w:tr>
      <w:tr w:rsidR="00C864F0" w14:paraId="628922CB" w14:textId="77777777">
        <w:trPr>
          <w:trHeight w:val="565"/>
        </w:trPr>
        <w:tc>
          <w:tcPr>
            <w:tcW w:w="1272" w:type="dxa"/>
          </w:tcPr>
          <w:p w14:paraId="0FD0097F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В.1.92</w:t>
            </w:r>
          </w:p>
        </w:tc>
        <w:tc>
          <w:tcPr>
            <w:tcW w:w="7633" w:type="dxa"/>
          </w:tcPr>
          <w:p w14:paraId="3B08FAC5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Играет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соблюдает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очередность </w:t>
            </w:r>
            <w:r>
              <w:rPr>
                <w:spacing w:val="-2"/>
                <w:sz w:val="24"/>
              </w:rPr>
              <w:t>высказываний.</w:t>
            </w:r>
          </w:p>
        </w:tc>
      </w:tr>
      <w:tr w:rsidR="00C864F0" w14:paraId="070B5B19" w14:textId="77777777">
        <w:trPr>
          <w:trHeight w:val="566"/>
        </w:trPr>
        <w:tc>
          <w:tcPr>
            <w:tcW w:w="1272" w:type="dxa"/>
          </w:tcPr>
          <w:p w14:paraId="4208ADAC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В.1.93</w:t>
            </w:r>
          </w:p>
        </w:tc>
        <w:tc>
          <w:tcPr>
            <w:tcW w:w="7633" w:type="dxa"/>
          </w:tcPr>
          <w:p w14:paraId="61FB76D9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Поддерживает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разговор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других</w:t>
            </w:r>
          </w:p>
        </w:tc>
      </w:tr>
      <w:tr w:rsidR="00C864F0" w14:paraId="0D96FD49" w14:textId="77777777">
        <w:trPr>
          <w:trHeight w:val="568"/>
        </w:trPr>
        <w:tc>
          <w:tcPr>
            <w:tcW w:w="1272" w:type="dxa"/>
          </w:tcPr>
          <w:p w14:paraId="59B26FA6" w14:textId="77777777" w:rsidR="00C864F0" w:rsidRDefault="0000192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В.1.94</w:t>
            </w:r>
          </w:p>
        </w:tc>
        <w:tc>
          <w:tcPr>
            <w:tcW w:w="7633" w:type="dxa"/>
          </w:tcPr>
          <w:p w14:paraId="2D721B88" w14:textId="77777777" w:rsidR="00C864F0" w:rsidRDefault="00001929">
            <w:pPr>
              <w:pStyle w:val="TableParagraph"/>
              <w:spacing w:line="273" w:lineRule="exact"/>
              <w:ind w:left="710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поддержать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собеседником</w:t>
            </w:r>
          </w:p>
        </w:tc>
      </w:tr>
      <w:tr w:rsidR="00C864F0" w14:paraId="457C73C1" w14:textId="77777777">
        <w:trPr>
          <w:trHeight w:val="566"/>
        </w:trPr>
        <w:tc>
          <w:tcPr>
            <w:tcW w:w="1272" w:type="dxa"/>
          </w:tcPr>
          <w:p w14:paraId="747F9AEE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В.1.95</w:t>
            </w:r>
          </w:p>
        </w:tc>
        <w:tc>
          <w:tcPr>
            <w:tcW w:w="7633" w:type="dxa"/>
          </w:tcPr>
          <w:p w14:paraId="5E678C41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поддержать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темой</w:t>
            </w:r>
          </w:p>
        </w:tc>
      </w:tr>
      <w:tr w:rsidR="00C864F0" w14:paraId="119B5DAE" w14:textId="77777777">
        <w:trPr>
          <w:trHeight w:val="568"/>
        </w:trPr>
        <w:tc>
          <w:tcPr>
            <w:tcW w:w="1272" w:type="dxa"/>
          </w:tcPr>
          <w:p w14:paraId="52717A4B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В.1.96</w:t>
            </w:r>
          </w:p>
        </w:tc>
        <w:tc>
          <w:tcPr>
            <w:tcW w:w="7633" w:type="dxa"/>
          </w:tcPr>
          <w:p w14:paraId="666D7E83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Понимает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собеседника</w:t>
            </w:r>
          </w:p>
        </w:tc>
      </w:tr>
      <w:tr w:rsidR="00C864F0" w14:paraId="6A5F8F30" w14:textId="77777777">
        <w:trPr>
          <w:trHeight w:val="565"/>
        </w:trPr>
        <w:tc>
          <w:tcPr>
            <w:tcW w:w="1272" w:type="dxa"/>
          </w:tcPr>
          <w:p w14:paraId="106599E1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В.1.97</w:t>
            </w:r>
          </w:p>
        </w:tc>
        <w:tc>
          <w:tcPr>
            <w:tcW w:w="7633" w:type="dxa"/>
          </w:tcPr>
          <w:p w14:paraId="24CD1306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Корректно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завершает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стандартной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фразы</w:t>
            </w:r>
          </w:p>
        </w:tc>
      </w:tr>
      <w:tr w:rsidR="00C864F0" w14:paraId="70DAC64A" w14:textId="77777777">
        <w:trPr>
          <w:trHeight w:val="568"/>
        </w:trPr>
        <w:tc>
          <w:tcPr>
            <w:tcW w:w="1272" w:type="dxa"/>
          </w:tcPr>
          <w:p w14:paraId="6F05259C" w14:textId="77777777" w:rsidR="00C864F0" w:rsidRDefault="00C864F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633" w:type="dxa"/>
          </w:tcPr>
          <w:p w14:paraId="3380D792" w14:textId="77777777" w:rsidR="00C864F0" w:rsidRDefault="00001929">
            <w:pPr>
              <w:pStyle w:val="TableParagraph"/>
              <w:spacing w:line="275" w:lineRule="exact"/>
              <w:ind w:left="4407"/>
              <w:rPr>
                <w:b/>
                <w:sz w:val="24"/>
              </w:rPr>
            </w:pPr>
            <w:r>
              <w:rPr>
                <w:b/>
                <w:sz w:val="24"/>
              </w:rPr>
              <w:t>С.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СОЦИАЛИАЛЬНОЕ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ВЗАИМОДЕЙСТВИЕ</w:t>
            </w:r>
          </w:p>
        </w:tc>
      </w:tr>
      <w:tr w:rsidR="00C864F0" w14:paraId="2802C690" w14:textId="77777777">
        <w:trPr>
          <w:trHeight w:val="566"/>
        </w:trPr>
        <w:tc>
          <w:tcPr>
            <w:tcW w:w="1272" w:type="dxa"/>
          </w:tcPr>
          <w:p w14:paraId="13F60550" w14:textId="77777777" w:rsidR="00C864F0" w:rsidRDefault="00001929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C.1.</w:t>
            </w:r>
          </w:p>
        </w:tc>
        <w:tc>
          <w:tcPr>
            <w:tcW w:w="7633" w:type="dxa"/>
          </w:tcPr>
          <w:p w14:paraId="60368E6D" w14:textId="77777777" w:rsidR="00C864F0" w:rsidRDefault="00001929">
            <w:pPr>
              <w:pStyle w:val="TableParagraph"/>
              <w:spacing w:line="275" w:lineRule="exact"/>
              <w:ind w:left="712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Формирование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поведения</w:t>
            </w:r>
          </w:p>
        </w:tc>
      </w:tr>
      <w:tr w:rsidR="00C864F0" w14:paraId="754349D4" w14:textId="77777777">
        <w:trPr>
          <w:trHeight w:val="568"/>
        </w:trPr>
        <w:tc>
          <w:tcPr>
            <w:tcW w:w="1272" w:type="dxa"/>
          </w:tcPr>
          <w:p w14:paraId="0D88496C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С.1.1</w:t>
            </w:r>
          </w:p>
        </w:tc>
        <w:tc>
          <w:tcPr>
            <w:tcW w:w="7633" w:type="dxa"/>
          </w:tcPr>
          <w:p w14:paraId="4075762C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сообщить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боли</w:t>
            </w:r>
          </w:p>
        </w:tc>
      </w:tr>
      <w:tr w:rsidR="00C864F0" w14:paraId="5DF0523D" w14:textId="77777777">
        <w:trPr>
          <w:trHeight w:val="565"/>
        </w:trPr>
        <w:tc>
          <w:tcPr>
            <w:tcW w:w="1272" w:type="dxa"/>
          </w:tcPr>
          <w:p w14:paraId="31742DAC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С.1.2</w:t>
            </w:r>
          </w:p>
        </w:tc>
        <w:tc>
          <w:tcPr>
            <w:tcW w:w="7633" w:type="dxa"/>
          </w:tcPr>
          <w:p w14:paraId="5108E970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помощь</w:t>
            </w:r>
          </w:p>
        </w:tc>
      </w:tr>
      <w:tr w:rsidR="00C864F0" w14:paraId="03A5E63D" w14:textId="77777777">
        <w:trPr>
          <w:trHeight w:val="566"/>
        </w:trPr>
        <w:tc>
          <w:tcPr>
            <w:tcW w:w="1272" w:type="dxa"/>
          </w:tcPr>
          <w:p w14:paraId="678FE538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С.1.3</w:t>
            </w:r>
          </w:p>
        </w:tc>
        <w:tc>
          <w:tcPr>
            <w:tcW w:w="7633" w:type="dxa"/>
          </w:tcPr>
          <w:p w14:paraId="1659873D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Различает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ближайшего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окружения</w:t>
            </w:r>
          </w:p>
        </w:tc>
      </w:tr>
      <w:tr w:rsidR="00C864F0" w14:paraId="10220A85" w14:textId="77777777">
        <w:trPr>
          <w:trHeight w:val="568"/>
        </w:trPr>
        <w:tc>
          <w:tcPr>
            <w:tcW w:w="1272" w:type="dxa"/>
          </w:tcPr>
          <w:p w14:paraId="0E7E52AF" w14:textId="77777777" w:rsidR="00C864F0" w:rsidRDefault="0000192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С.1.4</w:t>
            </w:r>
          </w:p>
        </w:tc>
        <w:tc>
          <w:tcPr>
            <w:tcW w:w="7633" w:type="dxa"/>
          </w:tcPr>
          <w:p w14:paraId="1F36B09C" w14:textId="77777777" w:rsidR="00C864F0" w:rsidRDefault="00001929">
            <w:pPr>
              <w:pStyle w:val="TableParagraph"/>
              <w:spacing w:line="273" w:lineRule="exact"/>
              <w:ind w:left="710"/>
              <w:rPr>
                <w:sz w:val="24"/>
              </w:rPr>
            </w:pPr>
            <w:r>
              <w:rPr>
                <w:sz w:val="24"/>
              </w:rPr>
              <w:t>Различает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“своих”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“чужих”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людей</w:t>
            </w:r>
          </w:p>
        </w:tc>
      </w:tr>
      <w:tr w:rsidR="00C864F0" w14:paraId="05BDA195" w14:textId="77777777">
        <w:trPr>
          <w:trHeight w:val="566"/>
        </w:trPr>
        <w:tc>
          <w:tcPr>
            <w:tcW w:w="1272" w:type="dxa"/>
          </w:tcPr>
          <w:p w14:paraId="04FA4C7D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С.1.5</w:t>
            </w:r>
          </w:p>
        </w:tc>
        <w:tc>
          <w:tcPr>
            <w:tcW w:w="7633" w:type="dxa"/>
          </w:tcPr>
          <w:p w14:paraId="1155056B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Понимает,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чужих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еду,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прокатиться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машине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небезопасно.</w:t>
            </w:r>
          </w:p>
        </w:tc>
      </w:tr>
      <w:tr w:rsidR="00C864F0" w14:paraId="30261D16" w14:textId="77777777">
        <w:trPr>
          <w:trHeight w:val="568"/>
        </w:trPr>
        <w:tc>
          <w:tcPr>
            <w:tcW w:w="1272" w:type="dxa"/>
          </w:tcPr>
          <w:p w14:paraId="56EC7E16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С.1.6</w:t>
            </w:r>
          </w:p>
        </w:tc>
        <w:tc>
          <w:tcPr>
            <w:tcW w:w="7633" w:type="dxa"/>
          </w:tcPr>
          <w:p w14:paraId="49ADEB3B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Называет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критерии,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определяющие,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«друг»,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«знакомый»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«незнакомец»</w:t>
            </w:r>
          </w:p>
        </w:tc>
      </w:tr>
      <w:tr w:rsidR="00C864F0" w14:paraId="694DCFA3" w14:textId="77777777">
        <w:trPr>
          <w:trHeight w:val="565"/>
        </w:trPr>
        <w:tc>
          <w:tcPr>
            <w:tcW w:w="1272" w:type="dxa"/>
          </w:tcPr>
          <w:p w14:paraId="4136A8FD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С.1.7</w:t>
            </w:r>
          </w:p>
        </w:tc>
        <w:tc>
          <w:tcPr>
            <w:tcW w:w="7633" w:type="dxa"/>
          </w:tcPr>
          <w:p w14:paraId="68FDBD23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Определяет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обстоятельствах</w:t>
            </w:r>
          </w:p>
        </w:tc>
      </w:tr>
      <w:tr w:rsidR="00C864F0" w14:paraId="3FFDD97E" w14:textId="77777777">
        <w:trPr>
          <w:trHeight w:val="568"/>
        </w:trPr>
        <w:tc>
          <w:tcPr>
            <w:tcW w:w="1272" w:type="dxa"/>
          </w:tcPr>
          <w:p w14:paraId="69239DF1" w14:textId="77777777" w:rsidR="00C864F0" w:rsidRDefault="0000192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С.1.8</w:t>
            </w:r>
          </w:p>
        </w:tc>
        <w:tc>
          <w:tcPr>
            <w:tcW w:w="7633" w:type="dxa"/>
          </w:tcPr>
          <w:p w14:paraId="166F1ED0" w14:textId="77777777" w:rsidR="00C864F0" w:rsidRDefault="00001929">
            <w:pPr>
              <w:pStyle w:val="TableParagraph"/>
              <w:spacing w:line="271" w:lineRule="exact"/>
              <w:ind w:left="710"/>
              <w:rPr>
                <w:sz w:val="24"/>
              </w:rPr>
            </w:pPr>
            <w:r>
              <w:rPr>
                <w:sz w:val="24"/>
              </w:rPr>
              <w:t>Знает,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вызвать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телефону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непредвиденных/экстренных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скорую,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пожарных,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милицию.</w:t>
            </w:r>
          </w:p>
        </w:tc>
      </w:tr>
      <w:tr w:rsidR="00C864F0" w14:paraId="3BB16C27" w14:textId="77777777">
        <w:trPr>
          <w:trHeight w:val="565"/>
        </w:trPr>
        <w:tc>
          <w:tcPr>
            <w:tcW w:w="1272" w:type="dxa"/>
          </w:tcPr>
          <w:p w14:paraId="088D9F01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С.1.9</w:t>
            </w:r>
          </w:p>
        </w:tc>
        <w:tc>
          <w:tcPr>
            <w:tcW w:w="7633" w:type="dxa"/>
          </w:tcPr>
          <w:p w14:paraId="3C198FE1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Избегает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мест/ситуаций</w:t>
            </w:r>
          </w:p>
        </w:tc>
      </w:tr>
      <w:tr w:rsidR="00C864F0" w14:paraId="33065064" w14:textId="77777777">
        <w:trPr>
          <w:trHeight w:val="566"/>
        </w:trPr>
        <w:tc>
          <w:tcPr>
            <w:tcW w:w="1272" w:type="dxa"/>
          </w:tcPr>
          <w:p w14:paraId="208EDD9A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С.1.10</w:t>
            </w:r>
          </w:p>
        </w:tc>
        <w:tc>
          <w:tcPr>
            <w:tcW w:w="7633" w:type="dxa"/>
          </w:tcPr>
          <w:p w14:paraId="23D810B9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Избегает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заразиться</w:t>
            </w:r>
          </w:p>
        </w:tc>
      </w:tr>
      <w:tr w:rsidR="00C864F0" w14:paraId="50588858" w14:textId="77777777">
        <w:trPr>
          <w:trHeight w:val="568"/>
        </w:trPr>
        <w:tc>
          <w:tcPr>
            <w:tcW w:w="1272" w:type="dxa"/>
          </w:tcPr>
          <w:p w14:paraId="1446D53D" w14:textId="77777777" w:rsidR="00C864F0" w:rsidRDefault="0000192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С.1.11</w:t>
            </w:r>
          </w:p>
        </w:tc>
        <w:tc>
          <w:tcPr>
            <w:tcW w:w="7633" w:type="dxa"/>
          </w:tcPr>
          <w:p w14:paraId="7C6F2E84" w14:textId="77777777" w:rsidR="00C864F0" w:rsidRDefault="00001929">
            <w:pPr>
              <w:pStyle w:val="TableParagraph"/>
              <w:spacing w:line="273" w:lineRule="exact"/>
              <w:ind w:left="710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осторожность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вблизи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горячих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предметов</w:t>
            </w:r>
          </w:p>
        </w:tc>
      </w:tr>
      <w:tr w:rsidR="00C864F0" w14:paraId="143FF800" w14:textId="77777777">
        <w:trPr>
          <w:trHeight w:val="566"/>
        </w:trPr>
        <w:tc>
          <w:tcPr>
            <w:tcW w:w="1272" w:type="dxa"/>
          </w:tcPr>
          <w:p w14:paraId="6F7384B0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С.1.12</w:t>
            </w:r>
          </w:p>
        </w:tc>
        <w:tc>
          <w:tcPr>
            <w:tcW w:w="7633" w:type="dxa"/>
          </w:tcPr>
          <w:p w14:paraId="3DB64348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Аккуратно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пользуется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острыми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предметами</w:t>
            </w:r>
          </w:p>
        </w:tc>
      </w:tr>
      <w:tr w:rsidR="00C864F0" w14:paraId="07C4D28C" w14:textId="77777777">
        <w:trPr>
          <w:trHeight w:val="568"/>
        </w:trPr>
        <w:tc>
          <w:tcPr>
            <w:tcW w:w="1272" w:type="dxa"/>
          </w:tcPr>
          <w:p w14:paraId="7519DF7B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С.1.13</w:t>
            </w:r>
          </w:p>
        </w:tc>
        <w:tc>
          <w:tcPr>
            <w:tcW w:w="7633" w:type="dxa"/>
          </w:tcPr>
          <w:p w14:paraId="7C9F5675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Понимает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предупреждает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слышно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сигнал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тревоги</w:t>
            </w:r>
          </w:p>
        </w:tc>
      </w:tr>
      <w:tr w:rsidR="00C864F0" w14:paraId="72D16F0F" w14:textId="77777777">
        <w:trPr>
          <w:trHeight w:val="565"/>
        </w:trPr>
        <w:tc>
          <w:tcPr>
            <w:tcW w:w="1272" w:type="dxa"/>
          </w:tcPr>
          <w:p w14:paraId="24CE0B12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С.1.14</w:t>
            </w:r>
          </w:p>
        </w:tc>
        <w:tc>
          <w:tcPr>
            <w:tcW w:w="7633" w:type="dxa"/>
          </w:tcPr>
          <w:p w14:paraId="0F8B6C96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Останавливается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проезжей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частью</w:t>
            </w:r>
          </w:p>
        </w:tc>
      </w:tr>
      <w:tr w:rsidR="00C864F0" w14:paraId="06C11AFA" w14:textId="77777777">
        <w:trPr>
          <w:trHeight w:val="568"/>
        </w:trPr>
        <w:tc>
          <w:tcPr>
            <w:tcW w:w="1272" w:type="dxa"/>
          </w:tcPr>
          <w:p w14:paraId="679E97F8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С.1.15</w:t>
            </w:r>
          </w:p>
        </w:tc>
        <w:tc>
          <w:tcPr>
            <w:tcW w:w="7633" w:type="dxa"/>
          </w:tcPr>
          <w:p w14:paraId="4A38F94F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Перед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смотрит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обе</w:t>
            </w:r>
            <w:r>
              <w:rPr>
                <w:spacing w:val="-2"/>
                <w:sz w:val="24"/>
              </w:rPr>
              <w:t xml:space="preserve"> стороны.</w:t>
            </w:r>
          </w:p>
        </w:tc>
      </w:tr>
      <w:tr w:rsidR="00C864F0" w14:paraId="74FC9AB4" w14:textId="77777777">
        <w:trPr>
          <w:trHeight w:val="566"/>
        </w:trPr>
        <w:tc>
          <w:tcPr>
            <w:tcW w:w="1272" w:type="dxa"/>
          </w:tcPr>
          <w:p w14:paraId="3934A30A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С.1.16</w:t>
            </w:r>
          </w:p>
        </w:tc>
        <w:tc>
          <w:tcPr>
            <w:tcW w:w="7633" w:type="dxa"/>
          </w:tcPr>
          <w:p w14:paraId="335F95A5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Смотрит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переходит улицу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один.</w:t>
            </w:r>
          </w:p>
        </w:tc>
      </w:tr>
      <w:tr w:rsidR="00C864F0" w14:paraId="7179BCAF" w14:textId="77777777">
        <w:trPr>
          <w:trHeight w:val="568"/>
        </w:trPr>
        <w:tc>
          <w:tcPr>
            <w:tcW w:w="1272" w:type="dxa"/>
          </w:tcPr>
          <w:p w14:paraId="19C7DB56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С.1.17</w:t>
            </w:r>
          </w:p>
        </w:tc>
        <w:tc>
          <w:tcPr>
            <w:tcW w:w="7633" w:type="dxa"/>
          </w:tcPr>
          <w:p w14:paraId="2336341B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Подчиняется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сигналам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светофора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"Идите",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"Стойте".</w:t>
            </w:r>
          </w:p>
        </w:tc>
      </w:tr>
      <w:tr w:rsidR="00C864F0" w14:paraId="50389846" w14:textId="77777777">
        <w:trPr>
          <w:trHeight w:val="633"/>
        </w:trPr>
        <w:tc>
          <w:tcPr>
            <w:tcW w:w="1272" w:type="dxa"/>
          </w:tcPr>
          <w:p w14:paraId="66486D59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С.1.18</w:t>
            </w:r>
          </w:p>
        </w:tc>
        <w:tc>
          <w:tcPr>
            <w:tcW w:w="7633" w:type="dxa"/>
          </w:tcPr>
          <w:p w14:paraId="0397DF34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Соблюдает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рядом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бассейны,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подогреваемые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бассейны,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745A88A2" w14:textId="77777777" w:rsidR="00C864F0" w:rsidRDefault="00001929">
            <w:pPr>
              <w:pStyle w:val="TableParagraph"/>
              <w:spacing w:before="41" w:line="240" w:lineRule="auto"/>
              <w:ind w:left="230"/>
              <w:rPr>
                <w:sz w:val="24"/>
              </w:rPr>
            </w:pPr>
            <w:r>
              <w:rPr>
                <w:sz w:val="24"/>
              </w:rPr>
              <w:t>парки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развлечений</w:t>
            </w:r>
          </w:p>
        </w:tc>
      </w:tr>
      <w:tr w:rsidR="00C864F0" w14:paraId="243CC320" w14:textId="77777777">
        <w:trPr>
          <w:trHeight w:val="568"/>
        </w:trPr>
        <w:tc>
          <w:tcPr>
            <w:tcW w:w="1272" w:type="dxa"/>
          </w:tcPr>
          <w:p w14:paraId="2636A526" w14:textId="77777777" w:rsidR="00C864F0" w:rsidRDefault="00001929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C.2.</w:t>
            </w:r>
          </w:p>
        </w:tc>
        <w:tc>
          <w:tcPr>
            <w:tcW w:w="7633" w:type="dxa"/>
          </w:tcPr>
          <w:p w14:paraId="196A75FA" w14:textId="77777777" w:rsidR="00C864F0" w:rsidRDefault="00001929">
            <w:pPr>
              <w:pStyle w:val="TableParagraph"/>
              <w:spacing w:line="275" w:lineRule="exact"/>
              <w:ind w:left="712"/>
              <w:rPr>
                <w:b/>
                <w:sz w:val="24"/>
              </w:rPr>
            </w:pPr>
            <w:r>
              <w:rPr>
                <w:b/>
                <w:sz w:val="24"/>
              </w:rPr>
              <w:t>Гигиенические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навыки</w:t>
            </w:r>
          </w:p>
        </w:tc>
      </w:tr>
      <w:tr w:rsidR="00C864F0" w14:paraId="499F9490" w14:textId="77777777">
        <w:trPr>
          <w:trHeight w:val="565"/>
        </w:trPr>
        <w:tc>
          <w:tcPr>
            <w:tcW w:w="1272" w:type="dxa"/>
          </w:tcPr>
          <w:p w14:paraId="4A166B28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С.2.1</w:t>
            </w:r>
          </w:p>
        </w:tc>
        <w:tc>
          <w:tcPr>
            <w:tcW w:w="7633" w:type="dxa"/>
          </w:tcPr>
          <w:p w14:paraId="5919B0C6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Обращается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просьбой,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туалет</w:t>
            </w:r>
          </w:p>
        </w:tc>
      </w:tr>
      <w:tr w:rsidR="00C864F0" w14:paraId="733033C8" w14:textId="77777777">
        <w:trPr>
          <w:trHeight w:val="566"/>
        </w:trPr>
        <w:tc>
          <w:tcPr>
            <w:tcW w:w="1272" w:type="dxa"/>
          </w:tcPr>
          <w:p w14:paraId="0A134317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С.2.2</w:t>
            </w:r>
          </w:p>
        </w:tc>
        <w:tc>
          <w:tcPr>
            <w:tcW w:w="7633" w:type="dxa"/>
          </w:tcPr>
          <w:p w14:paraId="2001769D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Проверяет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туалета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туалетной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бумаги</w:t>
            </w:r>
          </w:p>
        </w:tc>
      </w:tr>
      <w:tr w:rsidR="00C864F0" w14:paraId="31C4D7B5" w14:textId="77777777">
        <w:trPr>
          <w:trHeight w:val="568"/>
        </w:trPr>
        <w:tc>
          <w:tcPr>
            <w:tcW w:w="1272" w:type="dxa"/>
          </w:tcPr>
          <w:p w14:paraId="1B3F7C31" w14:textId="77777777" w:rsidR="00C864F0" w:rsidRDefault="0000192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С.2.3</w:t>
            </w:r>
          </w:p>
        </w:tc>
        <w:tc>
          <w:tcPr>
            <w:tcW w:w="7633" w:type="dxa"/>
          </w:tcPr>
          <w:p w14:paraId="6D8C1314" w14:textId="77777777" w:rsidR="00C864F0" w:rsidRDefault="00001929">
            <w:pPr>
              <w:pStyle w:val="TableParagraph"/>
              <w:spacing w:line="273" w:lineRule="exact"/>
              <w:ind w:left="710"/>
              <w:rPr>
                <w:sz w:val="24"/>
              </w:rPr>
            </w:pPr>
            <w:r>
              <w:rPr>
                <w:sz w:val="24"/>
              </w:rPr>
              <w:t>Вытирает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платком,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сморкается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приемлемым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образом</w:t>
            </w:r>
          </w:p>
        </w:tc>
      </w:tr>
      <w:tr w:rsidR="00C864F0" w14:paraId="0ACE97C9" w14:textId="77777777">
        <w:trPr>
          <w:trHeight w:val="566"/>
        </w:trPr>
        <w:tc>
          <w:tcPr>
            <w:tcW w:w="1272" w:type="dxa"/>
          </w:tcPr>
          <w:p w14:paraId="679414E4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С.2.4</w:t>
            </w:r>
          </w:p>
        </w:tc>
        <w:tc>
          <w:tcPr>
            <w:tcW w:w="7633" w:type="dxa"/>
          </w:tcPr>
          <w:p w14:paraId="36F25C60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Умывается,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2"/>
                <w:sz w:val="24"/>
              </w:rPr>
              <w:t xml:space="preserve"> самостоятельно</w:t>
            </w:r>
          </w:p>
        </w:tc>
      </w:tr>
      <w:tr w:rsidR="00C864F0" w14:paraId="397BB15A" w14:textId="77777777">
        <w:trPr>
          <w:trHeight w:val="568"/>
        </w:trPr>
        <w:tc>
          <w:tcPr>
            <w:tcW w:w="1272" w:type="dxa"/>
          </w:tcPr>
          <w:p w14:paraId="32A1A362" w14:textId="77777777" w:rsidR="00C864F0" w:rsidRDefault="00001929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C.3.</w:t>
            </w:r>
          </w:p>
        </w:tc>
        <w:tc>
          <w:tcPr>
            <w:tcW w:w="7633" w:type="dxa"/>
          </w:tcPr>
          <w:p w14:paraId="7E05A444" w14:textId="77777777" w:rsidR="00C864F0" w:rsidRDefault="00001929">
            <w:pPr>
              <w:pStyle w:val="TableParagraph"/>
              <w:spacing w:line="275" w:lineRule="exact"/>
              <w:ind w:left="712"/>
              <w:rPr>
                <w:b/>
                <w:sz w:val="24"/>
              </w:rPr>
            </w:pPr>
            <w:r>
              <w:rPr>
                <w:b/>
                <w:sz w:val="24"/>
              </w:rPr>
              <w:t>Поведение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столовой</w:t>
            </w:r>
          </w:p>
        </w:tc>
      </w:tr>
      <w:tr w:rsidR="00C864F0" w14:paraId="526462FD" w14:textId="77777777">
        <w:trPr>
          <w:trHeight w:val="565"/>
        </w:trPr>
        <w:tc>
          <w:tcPr>
            <w:tcW w:w="1272" w:type="dxa"/>
          </w:tcPr>
          <w:p w14:paraId="594F8BDB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С.3.1</w:t>
            </w:r>
          </w:p>
        </w:tc>
        <w:tc>
          <w:tcPr>
            <w:tcW w:w="7633" w:type="dxa"/>
          </w:tcPr>
          <w:p w14:paraId="5BB5394F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ложкой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вилкой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назначению</w:t>
            </w:r>
          </w:p>
        </w:tc>
      </w:tr>
      <w:tr w:rsidR="00C864F0" w14:paraId="1A12607B" w14:textId="77777777">
        <w:trPr>
          <w:trHeight w:val="568"/>
        </w:trPr>
        <w:tc>
          <w:tcPr>
            <w:tcW w:w="1272" w:type="dxa"/>
          </w:tcPr>
          <w:p w14:paraId="70367533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С.3.2</w:t>
            </w:r>
          </w:p>
        </w:tc>
        <w:tc>
          <w:tcPr>
            <w:tcW w:w="7633" w:type="dxa"/>
          </w:tcPr>
          <w:p w14:paraId="743B17F1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накрывает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уносит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грязную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посуду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еды</w:t>
            </w:r>
          </w:p>
        </w:tc>
      </w:tr>
      <w:tr w:rsidR="00C864F0" w14:paraId="1BA44791" w14:textId="77777777">
        <w:trPr>
          <w:trHeight w:val="565"/>
        </w:trPr>
        <w:tc>
          <w:tcPr>
            <w:tcW w:w="1272" w:type="dxa"/>
          </w:tcPr>
          <w:p w14:paraId="4E0BFFC3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С.3.3</w:t>
            </w:r>
          </w:p>
        </w:tc>
        <w:tc>
          <w:tcPr>
            <w:tcW w:w="7633" w:type="dxa"/>
          </w:tcPr>
          <w:p w14:paraId="3D5FB4B5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пищу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разумном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темпе</w:t>
            </w:r>
          </w:p>
        </w:tc>
      </w:tr>
      <w:tr w:rsidR="00C864F0" w14:paraId="4425B3F5" w14:textId="77777777">
        <w:trPr>
          <w:trHeight w:val="566"/>
        </w:trPr>
        <w:tc>
          <w:tcPr>
            <w:tcW w:w="1272" w:type="dxa"/>
          </w:tcPr>
          <w:p w14:paraId="085A47EB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С.3.4</w:t>
            </w:r>
          </w:p>
        </w:tc>
        <w:tc>
          <w:tcPr>
            <w:tcW w:w="7633" w:type="dxa"/>
          </w:tcPr>
          <w:p w14:paraId="0A85A55E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Кладет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кусок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предыдущий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кусок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  <w:r>
              <w:rPr>
                <w:spacing w:val="-2"/>
                <w:sz w:val="24"/>
              </w:rPr>
              <w:t xml:space="preserve"> проглочен</w:t>
            </w:r>
          </w:p>
        </w:tc>
      </w:tr>
      <w:tr w:rsidR="00C864F0" w14:paraId="510EFEAE" w14:textId="77777777">
        <w:trPr>
          <w:trHeight w:val="568"/>
        </w:trPr>
        <w:tc>
          <w:tcPr>
            <w:tcW w:w="1272" w:type="dxa"/>
          </w:tcPr>
          <w:p w14:paraId="7575894E" w14:textId="77777777" w:rsidR="00C864F0" w:rsidRDefault="0000192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С.3.5</w:t>
            </w:r>
          </w:p>
        </w:tc>
        <w:tc>
          <w:tcPr>
            <w:tcW w:w="7633" w:type="dxa"/>
          </w:tcPr>
          <w:p w14:paraId="3921643B" w14:textId="77777777" w:rsidR="00C864F0" w:rsidRDefault="00001929">
            <w:pPr>
              <w:pStyle w:val="TableParagraph"/>
              <w:spacing w:line="273" w:lineRule="exact"/>
              <w:ind w:left="710"/>
              <w:rPr>
                <w:sz w:val="24"/>
              </w:rPr>
            </w:pPr>
            <w:r>
              <w:rPr>
                <w:sz w:val="24"/>
              </w:rPr>
              <w:t>Завершает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пищи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надлежащего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промежутка</w:t>
            </w:r>
          </w:p>
        </w:tc>
      </w:tr>
      <w:tr w:rsidR="00C864F0" w14:paraId="260D7420" w14:textId="77777777">
        <w:trPr>
          <w:trHeight w:val="565"/>
        </w:trPr>
        <w:tc>
          <w:tcPr>
            <w:tcW w:w="1272" w:type="dxa"/>
          </w:tcPr>
          <w:p w14:paraId="474D2B7B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С.3.6</w:t>
            </w:r>
          </w:p>
        </w:tc>
        <w:tc>
          <w:tcPr>
            <w:tcW w:w="7633" w:type="dxa"/>
          </w:tcPr>
          <w:p w14:paraId="7689F874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Просит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блюдо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пищевой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продукт,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просит</w:t>
            </w:r>
            <w:r>
              <w:rPr>
                <w:spacing w:val="-2"/>
                <w:sz w:val="24"/>
              </w:rPr>
              <w:t xml:space="preserve"> добавки</w:t>
            </w:r>
          </w:p>
        </w:tc>
      </w:tr>
      <w:tr w:rsidR="00C864F0" w14:paraId="00CF5EA5" w14:textId="77777777">
        <w:trPr>
          <w:trHeight w:val="568"/>
        </w:trPr>
        <w:tc>
          <w:tcPr>
            <w:tcW w:w="1272" w:type="dxa"/>
          </w:tcPr>
          <w:p w14:paraId="6D2CBE5F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С.3.7</w:t>
            </w:r>
          </w:p>
        </w:tc>
        <w:tc>
          <w:tcPr>
            <w:tcW w:w="7633" w:type="dxa"/>
          </w:tcPr>
          <w:p w14:paraId="68903F0A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Разговаривает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тогда,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пищи.</w:t>
            </w:r>
          </w:p>
        </w:tc>
      </w:tr>
      <w:tr w:rsidR="00C864F0" w14:paraId="2521D9EE" w14:textId="77777777">
        <w:trPr>
          <w:trHeight w:val="566"/>
        </w:trPr>
        <w:tc>
          <w:tcPr>
            <w:tcW w:w="1272" w:type="dxa"/>
          </w:tcPr>
          <w:p w14:paraId="2E6E84A8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С.3.8</w:t>
            </w:r>
          </w:p>
        </w:tc>
        <w:tc>
          <w:tcPr>
            <w:tcW w:w="7633" w:type="dxa"/>
          </w:tcPr>
          <w:p w14:paraId="60E3FB05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Выбрасывает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отходы,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оставшиеся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пищи,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мусорное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ведро.</w:t>
            </w:r>
          </w:p>
        </w:tc>
      </w:tr>
      <w:tr w:rsidR="00C864F0" w14:paraId="382468AD" w14:textId="77777777">
        <w:trPr>
          <w:trHeight w:val="568"/>
        </w:trPr>
        <w:tc>
          <w:tcPr>
            <w:tcW w:w="1272" w:type="dxa"/>
          </w:tcPr>
          <w:p w14:paraId="1EB238DC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С.3.9</w:t>
            </w:r>
          </w:p>
        </w:tc>
        <w:tc>
          <w:tcPr>
            <w:tcW w:w="7633" w:type="dxa"/>
          </w:tcPr>
          <w:p w14:paraId="363C08A5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Вытирает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столешницу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еды.</w:t>
            </w:r>
          </w:p>
        </w:tc>
      </w:tr>
      <w:tr w:rsidR="00C864F0" w14:paraId="0C6C02CE" w14:textId="77777777">
        <w:trPr>
          <w:trHeight w:val="565"/>
        </w:trPr>
        <w:tc>
          <w:tcPr>
            <w:tcW w:w="1272" w:type="dxa"/>
          </w:tcPr>
          <w:p w14:paraId="67D07A4E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С.3.10</w:t>
            </w:r>
          </w:p>
        </w:tc>
        <w:tc>
          <w:tcPr>
            <w:tcW w:w="7633" w:type="dxa"/>
          </w:tcPr>
          <w:p w14:paraId="43F0EAC9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Благодарит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сотрудников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столовой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еды</w:t>
            </w:r>
          </w:p>
        </w:tc>
      </w:tr>
      <w:tr w:rsidR="00C864F0" w14:paraId="61323763" w14:textId="77777777">
        <w:trPr>
          <w:trHeight w:val="566"/>
        </w:trPr>
        <w:tc>
          <w:tcPr>
            <w:tcW w:w="1272" w:type="dxa"/>
          </w:tcPr>
          <w:p w14:paraId="26B44DE3" w14:textId="77777777" w:rsidR="00C864F0" w:rsidRDefault="00001929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C.4.</w:t>
            </w:r>
          </w:p>
        </w:tc>
        <w:tc>
          <w:tcPr>
            <w:tcW w:w="7633" w:type="dxa"/>
          </w:tcPr>
          <w:p w14:paraId="6E1CC804" w14:textId="77777777" w:rsidR="00C864F0" w:rsidRDefault="00001929">
            <w:pPr>
              <w:pStyle w:val="TableParagraph"/>
              <w:spacing w:line="275" w:lineRule="exact"/>
              <w:ind w:left="712"/>
              <w:rPr>
                <w:b/>
                <w:sz w:val="24"/>
              </w:rPr>
            </w:pPr>
            <w:r>
              <w:rPr>
                <w:b/>
                <w:sz w:val="24"/>
              </w:rPr>
              <w:t>Навыки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заботы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2"/>
                <w:sz w:val="24"/>
              </w:rPr>
              <w:t xml:space="preserve"> здоровье</w:t>
            </w:r>
          </w:p>
        </w:tc>
      </w:tr>
      <w:tr w:rsidR="00C864F0" w14:paraId="15A1ABE3" w14:textId="77777777">
        <w:trPr>
          <w:trHeight w:val="568"/>
        </w:trPr>
        <w:tc>
          <w:tcPr>
            <w:tcW w:w="1272" w:type="dxa"/>
          </w:tcPr>
          <w:p w14:paraId="5E83CD92" w14:textId="77777777" w:rsidR="00C864F0" w:rsidRDefault="0000192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С.4.1</w:t>
            </w:r>
          </w:p>
        </w:tc>
        <w:tc>
          <w:tcPr>
            <w:tcW w:w="7633" w:type="dxa"/>
          </w:tcPr>
          <w:p w14:paraId="01723681" w14:textId="77777777" w:rsidR="00C864F0" w:rsidRDefault="00001929">
            <w:pPr>
              <w:pStyle w:val="TableParagraph"/>
              <w:spacing w:line="273" w:lineRule="exact"/>
              <w:ind w:left="710"/>
              <w:rPr>
                <w:sz w:val="24"/>
              </w:rPr>
            </w:pPr>
            <w:r>
              <w:rPr>
                <w:sz w:val="24"/>
              </w:rPr>
              <w:t>Сообщает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плохо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чувствует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/ </w:t>
            </w:r>
            <w:r>
              <w:rPr>
                <w:spacing w:val="-2"/>
                <w:sz w:val="24"/>
              </w:rPr>
              <w:t>болен</w:t>
            </w:r>
          </w:p>
        </w:tc>
      </w:tr>
      <w:tr w:rsidR="00C864F0" w14:paraId="2FC6DE91" w14:textId="77777777">
        <w:trPr>
          <w:trHeight w:val="566"/>
        </w:trPr>
        <w:tc>
          <w:tcPr>
            <w:tcW w:w="1272" w:type="dxa"/>
          </w:tcPr>
          <w:p w14:paraId="764BDFB5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С.4.2</w:t>
            </w:r>
          </w:p>
        </w:tc>
        <w:tc>
          <w:tcPr>
            <w:tcW w:w="7633" w:type="dxa"/>
          </w:tcPr>
          <w:p w14:paraId="57D20998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Адекватно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реагирует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процедуры</w:t>
            </w:r>
          </w:p>
        </w:tc>
      </w:tr>
      <w:tr w:rsidR="00C864F0" w14:paraId="31591DB1" w14:textId="77777777">
        <w:trPr>
          <w:trHeight w:val="568"/>
        </w:trPr>
        <w:tc>
          <w:tcPr>
            <w:tcW w:w="1272" w:type="dxa"/>
          </w:tcPr>
          <w:p w14:paraId="7B552C0D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С.4.3</w:t>
            </w:r>
          </w:p>
        </w:tc>
        <w:tc>
          <w:tcPr>
            <w:tcW w:w="7633" w:type="dxa"/>
          </w:tcPr>
          <w:p w14:paraId="0D87E497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Идентифицирует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медицинская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помощь</w:t>
            </w:r>
          </w:p>
        </w:tc>
      </w:tr>
      <w:tr w:rsidR="00C864F0" w14:paraId="5A27F077" w14:textId="77777777">
        <w:trPr>
          <w:trHeight w:val="565"/>
        </w:trPr>
        <w:tc>
          <w:tcPr>
            <w:tcW w:w="1272" w:type="dxa"/>
          </w:tcPr>
          <w:p w14:paraId="42D4E8EA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С.4.4</w:t>
            </w:r>
          </w:p>
        </w:tc>
        <w:tc>
          <w:tcPr>
            <w:tcW w:w="7633" w:type="dxa"/>
          </w:tcPr>
          <w:p w14:paraId="7CF83C22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оказать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(пластырь,</w:t>
            </w:r>
            <w:r>
              <w:rPr>
                <w:spacing w:val="-2"/>
                <w:sz w:val="24"/>
              </w:rPr>
              <w:t xml:space="preserve"> ватка,)</w:t>
            </w:r>
          </w:p>
        </w:tc>
      </w:tr>
      <w:tr w:rsidR="00C864F0" w14:paraId="35804665" w14:textId="77777777">
        <w:trPr>
          <w:trHeight w:val="568"/>
        </w:trPr>
        <w:tc>
          <w:tcPr>
            <w:tcW w:w="1272" w:type="dxa"/>
          </w:tcPr>
          <w:p w14:paraId="4940F8D8" w14:textId="77777777" w:rsidR="00C864F0" w:rsidRDefault="00001929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C.5.</w:t>
            </w:r>
          </w:p>
        </w:tc>
        <w:tc>
          <w:tcPr>
            <w:tcW w:w="7633" w:type="dxa"/>
          </w:tcPr>
          <w:p w14:paraId="5C975AB9" w14:textId="77777777" w:rsidR="00C864F0" w:rsidRDefault="00001929">
            <w:pPr>
              <w:pStyle w:val="TableParagraph"/>
              <w:spacing w:line="275" w:lineRule="exact"/>
              <w:ind w:left="712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Общественные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нормы</w:t>
            </w:r>
          </w:p>
        </w:tc>
      </w:tr>
      <w:tr w:rsidR="00C864F0" w14:paraId="4BE1987C" w14:textId="77777777">
        <w:trPr>
          <w:trHeight w:val="565"/>
        </w:trPr>
        <w:tc>
          <w:tcPr>
            <w:tcW w:w="1272" w:type="dxa"/>
          </w:tcPr>
          <w:p w14:paraId="15196CB5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С.5.1</w:t>
            </w:r>
          </w:p>
        </w:tc>
        <w:tc>
          <w:tcPr>
            <w:tcW w:w="7633" w:type="dxa"/>
          </w:tcPr>
          <w:p w14:paraId="0B6C1155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жестом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прощается.</w:t>
            </w:r>
          </w:p>
        </w:tc>
      </w:tr>
      <w:tr w:rsidR="00C864F0" w14:paraId="34250933" w14:textId="77777777">
        <w:trPr>
          <w:trHeight w:val="566"/>
        </w:trPr>
        <w:tc>
          <w:tcPr>
            <w:tcW w:w="1272" w:type="dxa"/>
          </w:tcPr>
          <w:p w14:paraId="28A3A623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С.5.2</w:t>
            </w:r>
          </w:p>
        </w:tc>
        <w:tc>
          <w:tcPr>
            <w:tcW w:w="7633" w:type="dxa"/>
          </w:tcPr>
          <w:p w14:paraId="2929656F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Использует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вежливые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(спасибо,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пожалуйста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т.д</w:t>
            </w:r>
            <w:proofErr w:type="spellEnd"/>
            <w:r>
              <w:rPr>
                <w:spacing w:val="-2"/>
                <w:sz w:val="24"/>
              </w:rPr>
              <w:t>).</w:t>
            </w:r>
          </w:p>
        </w:tc>
      </w:tr>
      <w:tr w:rsidR="00C864F0" w14:paraId="648642DE" w14:textId="77777777">
        <w:trPr>
          <w:trHeight w:val="635"/>
        </w:trPr>
        <w:tc>
          <w:tcPr>
            <w:tcW w:w="1272" w:type="dxa"/>
          </w:tcPr>
          <w:p w14:paraId="0BDEB402" w14:textId="77777777" w:rsidR="00C864F0" w:rsidRDefault="0000192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С.5.3</w:t>
            </w:r>
          </w:p>
        </w:tc>
        <w:tc>
          <w:tcPr>
            <w:tcW w:w="7633" w:type="dxa"/>
          </w:tcPr>
          <w:p w14:paraId="79AC7954" w14:textId="77777777" w:rsidR="00C864F0" w:rsidRDefault="00001929">
            <w:pPr>
              <w:pStyle w:val="TableParagraph"/>
              <w:spacing w:line="273" w:lineRule="exact"/>
              <w:ind w:left="710"/>
              <w:rPr>
                <w:sz w:val="24"/>
              </w:rPr>
            </w:pPr>
            <w:r>
              <w:rPr>
                <w:sz w:val="24"/>
              </w:rPr>
              <w:t>Соблюдает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общепринятые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68B78C17" w14:textId="77777777" w:rsidR="00C864F0" w:rsidRDefault="00001929">
            <w:pPr>
              <w:pStyle w:val="TableParagraph"/>
              <w:spacing w:before="41" w:line="240" w:lineRule="auto"/>
              <w:ind w:left="230"/>
              <w:rPr>
                <w:sz w:val="24"/>
              </w:rPr>
            </w:pPr>
            <w:r>
              <w:rPr>
                <w:spacing w:val="-2"/>
                <w:sz w:val="24"/>
              </w:rPr>
              <w:t>т.п.)</w:t>
            </w:r>
          </w:p>
        </w:tc>
      </w:tr>
      <w:tr w:rsidR="00C864F0" w14:paraId="2B889CC3" w14:textId="77777777">
        <w:trPr>
          <w:trHeight w:val="566"/>
        </w:trPr>
        <w:tc>
          <w:tcPr>
            <w:tcW w:w="1272" w:type="dxa"/>
          </w:tcPr>
          <w:p w14:paraId="0DC029CD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С.5.4</w:t>
            </w:r>
          </w:p>
        </w:tc>
        <w:tc>
          <w:tcPr>
            <w:tcW w:w="7633" w:type="dxa"/>
          </w:tcPr>
          <w:p w14:paraId="20104736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Извиняется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неумышленные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</w:tr>
      <w:tr w:rsidR="00C864F0" w14:paraId="606ACC1D" w14:textId="77777777">
        <w:trPr>
          <w:trHeight w:val="568"/>
        </w:trPr>
        <w:tc>
          <w:tcPr>
            <w:tcW w:w="1272" w:type="dxa"/>
          </w:tcPr>
          <w:p w14:paraId="32F2BCE2" w14:textId="77777777" w:rsidR="00C864F0" w:rsidRDefault="0000192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С.5.5</w:t>
            </w:r>
          </w:p>
        </w:tc>
        <w:tc>
          <w:tcPr>
            <w:tcW w:w="7633" w:type="dxa"/>
          </w:tcPr>
          <w:p w14:paraId="2544EDFD" w14:textId="77777777" w:rsidR="00C864F0" w:rsidRDefault="00001929">
            <w:pPr>
              <w:pStyle w:val="TableParagraph"/>
              <w:spacing w:line="273" w:lineRule="exact"/>
              <w:ind w:left="710"/>
              <w:rPr>
                <w:sz w:val="24"/>
              </w:rPr>
            </w:pPr>
            <w:r>
              <w:rPr>
                <w:sz w:val="24"/>
              </w:rPr>
              <w:t>Адекватно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реагирует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закончить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возвращаться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прогулки</w:t>
            </w:r>
          </w:p>
        </w:tc>
      </w:tr>
      <w:tr w:rsidR="00C864F0" w14:paraId="4ACBFE69" w14:textId="77777777">
        <w:trPr>
          <w:trHeight w:val="565"/>
        </w:trPr>
        <w:tc>
          <w:tcPr>
            <w:tcW w:w="1272" w:type="dxa"/>
          </w:tcPr>
          <w:p w14:paraId="7C256021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С.5.6</w:t>
            </w:r>
          </w:p>
        </w:tc>
        <w:tc>
          <w:tcPr>
            <w:tcW w:w="7633" w:type="dxa"/>
          </w:tcPr>
          <w:p w14:paraId="40E5CBE6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Возвращает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взятые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игрушки,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деньги,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библиотеки</w:t>
            </w:r>
          </w:p>
        </w:tc>
      </w:tr>
      <w:tr w:rsidR="00C864F0" w14:paraId="60AC44E8" w14:textId="77777777">
        <w:trPr>
          <w:trHeight w:val="568"/>
        </w:trPr>
        <w:tc>
          <w:tcPr>
            <w:tcW w:w="1272" w:type="dxa"/>
          </w:tcPr>
          <w:p w14:paraId="0EEBE368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С.5.7</w:t>
            </w:r>
          </w:p>
        </w:tc>
        <w:tc>
          <w:tcPr>
            <w:tcW w:w="7633" w:type="dxa"/>
          </w:tcPr>
          <w:p w14:paraId="0A7FB76B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перебивает</w:t>
            </w:r>
            <w:r>
              <w:rPr>
                <w:spacing w:val="-2"/>
                <w:sz w:val="24"/>
              </w:rPr>
              <w:t xml:space="preserve"> собеседника</w:t>
            </w:r>
          </w:p>
        </w:tc>
      </w:tr>
      <w:tr w:rsidR="00C864F0" w14:paraId="64178D0A" w14:textId="77777777">
        <w:trPr>
          <w:trHeight w:val="566"/>
        </w:trPr>
        <w:tc>
          <w:tcPr>
            <w:tcW w:w="1272" w:type="dxa"/>
          </w:tcPr>
          <w:p w14:paraId="4BDC6B98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С.5.8</w:t>
            </w:r>
          </w:p>
        </w:tc>
        <w:tc>
          <w:tcPr>
            <w:tcW w:w="7633" w:type="dxa"/>
          </w:tcPr>
          <w:p w14:paraId="621894F6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Воздерживается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заявлений,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замешательству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причинять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вред</w:t>
            </w:r>
            <w:r>
              <w:rPr>
                <w:spacing w:val="-2"/>
                <w:sz w:val="24"/>
              </w:rPr>
              <w:t xml:space="preserve"> другим.</w:t>
            </w:r>
          </w:p>
        </w:tc>
      </w:tr>
      <w:tr w:rsidR="00C864F0" w14:paraId="3C859BF8" w14:textId="77777777">
        <w:trPr>
          <w:trHeight w:val="568"/>
        </w:trPr>
        <w:tc>
          <w:tcPr>
            <w:tcW w:w="1272" w:type="dxa"/>
          </w:tcPr>
          <w:p w14:paraId="768A9325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С.5.9</w:t>
            </w:r>
          </w:p>
        </w:tc>
        <w:tc>
          <w:tcPr>
            <w:tcW w:w="7633" w:type="dxa"/>
          </w:tcPr>
          <w:p w14:paraId="3D3BDC77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Вежливо,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корректно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заканчивает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разговор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(напр.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“Извините,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идти/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проч</w:t>
            </w:r>
            <w:proofErr w:type="spellEnd"/>
            <w:r>
              <w:rPr>
                <w:spacing w:val="-2"/>
                <w:sz w:val="24"/>
              </w:rPr>
              <w:t>”.)</w:t>
            </w:r>
          </w:p>
        </w:tc>
      </w:tr>
      <w:tr w:rsidR="00C864F0" w14:paraId="35591576" w14:textId="77777777">
        <w:trPr>
          <w:trHeight w:val="565"/>
        </w:trPr>
        <w:tc>
          <w:tcPr>
            <w:tcW w:w="1272" w:type="dxa"/>
          </w:tcPr>
          <w:p w14:paraId="6CBD51A8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С.5.10</w:t>
            </w:r>
          </w:p>
        </w:tc>
        <w:tc>
          <w:tcPr>
            <w:tcW w:w="7633" w:type="dxa"/>
          </w:tcPr>
          <w:p w14:paraId="35F28EB2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назначенное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заканчивает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 возвращается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прогулки,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рамкам.</w:t>
            </w:r>
          </w:p>
        </w:tc>
      </w:tr>
      <w:tr w:rsidR="00C864F0" w14:paraId="537D1F0F" w14:textId="77777777">
        <w:trPr>
          <w:trHeight w:val="566"/>
        </w:trPr>
        <w:tc>
          <w:tcPr>
            <w:tcW w:w="1272" w:type="dxa"/>
          </w:tcPr>
          <w:p w14:paraId="35991EB1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С.5.11</w:t>
            </w:r>
          </w:p>
        </w:tc>
        <w:tc>
          <w:tcPr>
            <w:tcW w:w="7633" w:type="dxa"/>
          </w:tcPr>
          <w:p w14:paraId="4E3B4970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Контролирует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гнева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обиды,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вызванные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ограничениями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запретами.</w:t>
            </w:r>
          </w:p>
        </w:tc>
      </w:tr>
      <w:tr w:rsidR="00C864F0" w14:paraId="32161254" w14:textId="77777777">
        <w:trPr>
          <w:trHeight w:val="568"/>
        </w:trPr>
        <w:tc>
          <w:tcPr>
            <w:tcW w:w="1272" w:type="dxa"/>
          </w:tcPr>
          <w:p w14:paraId="021D6655" w14:textId="77777777" w:rsidR="00C864F0" w:rsidRDefault="0000192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С.5.12</w:t>
            </w:r>
          </w:p>
        </w:tc>
        <w:tc>
          <w:tcPr>
            <w:tcW w:w="7633" w:type="dxa"/>
          </w:tcPr>
          <w:p w14:paraId="3CEB833A" w14:textId="77777777" w:rsidR="00C864F0" w:rsidRDefault="00001929">
            <w:pPr>
              <w:pStyle w:val="TableParagraph"/>
              <w:spacing w:line="273" w:lineRule="exact"/>
              <w:ind w:left="710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секреты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дня</w:t>
            </w:r>
          </w:p>
        </w:tc>
      </w:tr>
      <w:tr w:rsidR="00C864F0" w14:paraId="0A94BF6A" w14:textId="77777777">
        <w:trPr>
          <w:trHeight w:val="566"/>
        </w:trPr>
        <w:tc>
          <w:tcPr>
            <w:tcW w:w="1272" w:type="dxa"/>
          </w:tcPr>
          <w:p w14:paraId="13C9EB39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С.5.13</w:t>
            </w:r>
          </w:p>
        </w:tc>
        <w:tc>
          <w:tcPr>
            <w:tcW w:w="7633" w:type="dxa"/>
          </w:tcPr>
          <w:p w14:paraId="4451A0DB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Соблюдает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общепринятые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столом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напоминания</w:t>
            </w:r>
          </w:p>
        </w:tc>
      </w:tr>
      <w:tr w:rsidR="00C864F0" w14:paraId="275CC427" w14:textId="77777777">
        <w:trPr>
          <w:trHeight w:val="568"/>
        </w:trPr>
        <w:tc>
          <w:tcPr>
            <w:tcW w:w="1272" w:type="dxa"/>
          </w:tcPr>
          <w:p w14:paraId="077FEE6C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С.5.14</w:t>
            </w:r>
          </w:p>
        </w:tc>
        <w:tc>
          <w:tcPr>
            <w:tcW w:w="7633" w:type="dxa"/>
          </w:tcPr>
          <w:p w14:paraId="51EA5F74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взвешивает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принятием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решения.</w:t>
            </w:r>
          </w:p>
        </w:tc>
      </w:tr>
      <w:tr w:rsidR="00C864F0" w14:paraId="20A3AC7F" w14:textId="77777777">
        <w:trPr>
          <w:trHeight w:val="565"/>
        </w:trPr>
        <w:tc>
          <w:tcPr>
            <w:tcW w:w="1272" w:type="dxa"/>
          </w:tcPr>
          <w:p w14:paraId="2CDDCBEF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С.5.15</w:t>
            </w:r>
          </w:p>
        </w:tc>
        <w:tc>
          <w:tcPr>
            <w:tcW w:w="7633" w:type="dxa"/>
          </w:tcPr>
          <w:p w14:paraId="53E55967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Оправдывается/извиняется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суждениях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прав).</w:t>
            </w:r>
          </w:p>
        </w:tc>
      </w:tr>
      <w:tr w:rsidR="00C864F0" w14:paraId="480C696A" w14:textId="77777777">
        <w:trPr>
          <w:trHeight w:val="568"/>
        </w:trPr>
        <w:tc>
          <w:tcPr>
            <w:tcW w:w="1272" w:type="dxa"/>
          </w:tcPr>
          <w:p w14:paraId="421D4314" w14:textId="77777777" w:rsidR="00C864F0" w:rsidRDefault="0000192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С.5.16</w:t>
            </w:r>
          </w:p>
        </w:tc>
        <w:tc>
          <w:tcPr>
            <w:tcW w:w="7633" w:type="dxa"/>
          </w:tcPr>
          <w:p w14:paraId="77A31FEB" w14:textId="77777777" w:rsidR="00C864F0" w:rsidRDefault="00001929">
            <w:pPr>
              <w:pStyle w:val="TableParagraph"/>
              <w:spacing w:line="271" w:lineRule="exact"/>
              <w:ind w:left="710"/>
              <w:rPr>
                <w:sz w:val="24"/>
              </w:rPr>
            </w:pPr>
            <w:r>
              <w:rPr>
                <w:sz w:val="24"/>
              </w:rPr>
              <w:t>Назначает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встречи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приходит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время.</w:t>
            </w:r>
          </w:p>
        </w:tc>
      </w:tr>
      <w:tr w:rsidR="00C864F0" w14:paraId="52A08DD1" w14:textId="77777777">
        <w:trPr>
          <w:trHeight w:val="565"/>
        </w:trPr>
        <w:tc>
          <w:tcPr>
            <w:tcW w:w="1272" w:type="dxa"/>
          </w:tcPr>
          <w:p w14:paraId="1F34E8D8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С.5.17</w:t>
            </w:r>
          </w:p>
        </w:tc>
        <w:tc>
          <w:tcPr>
            <w:tcW w:w="7633" w:type="dxa"/>
          </w:tcPr>
          <w:p w14:paraId="4BD55812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Хранит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секреты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необходимо.</w:t>
            </w:r>
          </w:p>
        </w:tc>
      </w:tr>
      <w:tr w:rsidR="00C864F0" w14:paraId="223E131F" w14:textId="77777777">
        <w:trPr>
          <w:trHeight w:val="566"/>
        </w:trPr>
        <w:tc>
          <w:tcPr>
            <w:tcW w:w="1272" w:type="dxa"/>
          </w:tcPr>
          <w:p w14:paraId="746D7E9D" w14:textId="77777777" w:rsidR="00C864F0" w:rsidRDefault="00001929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C.6.</w:t>
            </w:r>
          </w:p>
        </w:tc>
        <w:tc>
          <w:tcPr>
            <w:tcW w:w="7633" w:type="dxa"/>
          </w:tcPr>
          <w:p w14:paraId="279F3842" w14:textId="77777777" w:rsidR="00C864F0" w:rsidRDefault="00001929">
            <w:pPr>
              <w:pStyle w:val="TableParagraph"/>
              <w:spacing w:line="275" w:lineRule="exact"/>
              <w:ind w:left="712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Формирование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общения</w:t>
            </w:r>
          </w:p>
        </w:tc>
      </w:tr>
      <w:tr w:rsidR="00C864F0" w14:paraId="52F6A962" w14:textId="77777777">
        <w:trPr>
          <w:trHeight w:val="568"/>
        </w:trPr>
        <w:tc>
          <w:tcPr>
            <w:tcW w:w="1272" w:type="dxa"/>
          </w:tcPr>
          <w:p w14:paraId="42704941" w14:textId="77777777" w:rsidR="00C864F0" w:rsidRDefault="0000192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С.6.1</w:t>
            </w:r>
          </w:p>
        </w:tc>
        <w:tc>
          <w:tcPr>
            <w:tcW w:w="7633" w:type="dxa"/>
          </w:tcPr>
          <w:p w14:paraId="68B716E8" w14:textId="77777777" w:rsidR="00C864F0" w:rsidRDefault="00001929">
            <w:pPr>
              <w:pStyle w:val="TableParagraph"/>
              <w:spacing w:line="273" w:lineRule="exact"/>
              <w:ind w:left="710"/>
              <w:rPr>
                <w:sz w:val="24"/>
              </w:rPr>
            </w:pPr>
            <w:r>
              <w:rPr>
                <w:sz w:val="24"/>
              </w:rPr>
              <w:t>Спокойно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реагирует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прикосновения </w:t>
            </w:r>
            <w:r>
              <w:rPr>
                <w:spacing w:val="-2"/>
                <w:sz w:val="24"/>
              </w:rPr>
              <w:t>других</w:t>
            </w:r>
          </w:p>
        </w:tc>
      </w:tr>
      <w:tr w:rsidR="00C864F0" w14:paraId="0846F419" w14:textId="77777777">
        <w:trPr>
          <w:trHeight w:val="566"/>
        </w:trPr>
        <w:tc>
          <w:tcPr>
            <w:tcW w:w="1272" w:type="dxa"/>
          </w:tcPr>
          <w:p w14:paraId="5BCCEC0B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С.6.2</w:t>
            </w:r>
          </w:p>
        </w:tc>
        <w:tc>
          <w:tcPr>
            <w:tcW w:w="7633" w:type="dxa"/>
          </w:tcPr>
          <w:p w14:paraId="5F883ADC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Пытается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привлечь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внимание,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звуки, улыбаясь,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глядя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глаза,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тела.</w:t>
            </w:r>
          </w:p>
        </w:tc>
      </w:tr>
      <w:tr w:rsidR="00C864F0" w14:paraId="0E35529D" w14:textId="77777777">
        <w:trPr>
          <w:trHeight w:val="568"/>
        </w:trPr>
        <w:tc>
          <w:tcPr>
            <w:tcW w:w="1272" w:type="dxa"/>
          </w:tcPr>
          <w:p w14:paraId="250F2552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С.6.3</w:t>
            </w:r>
          </w:p>
        </w:tc>
        <w:tc>
          <w:tcPr>
            <w:tcW w:w="7633" w:type="dxa"/>
          </w:tcPr>
          <w:p w14:paraId="51178425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Повторяет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вызвали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наблюдающих.</w:t>
            </w:r>
          </w:p>
        </w:tc>
      </w:tr>
      <w:tr w:rsidR="00C864F0" w14:paraId="1BC857F6" w14:textId="77777777">
        <w:trPr>
          <w:trHeight w:val="565"/>
        </w:trPr>
        <w:tc>
          <w:tcPr>
            <w:tcW w:w="1272" w:type="dxa"/>
          </w:tcPr>
          <w:p w14:paraId="2EAF1C57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С.6.4</w:t>
            </w:r>
          </w:p>
        </w:tc>
        <w:tc>
          <w:tcPr>
            <w:tcW w:w="7633" w:type="dxa"/>
          </w:tcPr>
          <w:p w14:paraId="0EDEFE24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Зовет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взрослого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поиграть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ним.</w:t>
            </w:r>
          </w:p>
        </w:tc>
      </w:tr>
      <w:tr w:rsidR="00C864F0" w14:paraId="5FC4729A" w14:textId="77777777">
        <w:trPr>
          <w:trHeight w:val="568"/>
        </w:trPr>
        <w:tc>
          <w:tcPr>
            <w:tcW w:w="1272" w:type="dxa"/>
          </w:tcPr>
          <w:p w14:paraId="6FE34AA3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С.6.5</w:t>
            </w:r>
          </w:p>
        </w:tc>
        <w:tc>
          <w:tcPr>
            <w:tcW w:w="7633" w:type="dxa"/>
          </w:tcPr>
          <w:p w14:paraId="7DB339FC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Просит/Дает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(игрушки)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просьбе.</w:t>
            </w:r>
          </w:p>
        </w:tc>
      </w:tr>
      <w:tr w:rsidR="00C864F0" w14:paraId="196E509E" w14:textId="77777777">
        <w:trPr>
          <w:trHeight w:val="566"/>
        </w:trPr>
        <w:tc>
          <w:tcPr>
            <w:tcW w:w="1272" w:type="dxa"/>
          </w:tcPr>
          <w:p w14:paraId="0E6D7A1B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С.6.6</w:t>
            </w:r>
          </w:p>
        </w:tc>
        <w:tc>
          <w:tcPr>
            <w:tcW w:w="7633" w:type="dxa"/>
          </w:tcPr>
          <w:p w14:paraId="18F21076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Спонтанно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делится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взрослым.</w:t>
            </w:r>
          </w:p>
        </w:tc>
      </w:tr>
      <w:tr w:rsidR="00C864F0" w14:paraId="3F9F893D" w14:textId="77777777">
        <w:trPr>
          <w:trHeight w:val="568"/>
        </w:trPr>
        <w:tc>
          <w:tcPr>
            <w:tcW w:w="1272" w:type="dxa"/>
          </w:tcPr>
          <w:p w14:paraId="38177765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С.6.7</w:t>
            </w:r>
          </w:p>
        </w:tc>
        <w:tc>
          <w:tcPr>
            <w:tcW w:w="7633" w:type="dxa"/>
          </w:tcPr>
          <w:p w14:paraId="774C27CB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Пытается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удовольствие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другим.</w:t>
            </w:r>
          </w:p>
        </w:tc>
      </w:tr>
      <w:tr w:rsidR="00C864F0" w14:paraId="34F4B13E" w14:textId="77777777">
        <w:trPr>
          <w:trHeight w:val="565"/>
        </w:trPr>
        <w:tc>
          <w:tcPr>
            <w:tcW w:w="1272" w:type="dxa"/>
          </w:tcPr>
          <w:p w14:paraId="6660B19D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С.6.8</w:t>
            </w:r>
          </w:p>
        </w:tc>
        <w:tc>
          <w:tcPr>
            <w:tcW w:w="7633" w:type="dxa"/>
          </w:tcPr>
          <w:p w14:paraId="268AC6AD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Спокойно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рядом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2"/>
                <w:sz w:val="24"/>
              </w:rPr>
              <w:t xml:space="preserve"> детьми</w:t>
            </w:r>
          </w:p>
        </w:tc>
      </w:tr>
      <w:tr w:rsidR="00C864F0" w14:paraId="2177D9B6" w14:textId="77777777">
        <w:trPr>
          <w:trHeight w:val="566"/>
        </w:trPr>
        <w:tc>
          <w:tcPr>
            <w:tcW w:w="1272" w:type="dxa"/>
          </w:tcPr>
          <w:p w14:paraId="2A405B8F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С.6.9</w:t>
            </w:r>
          </w:p>
        </w:tc>
        <w:tc>
          <w:tcPr>
            <w:tcW w:w="7633" w:type="dxa"/>
          </w:tcPr>
          <w:p w14:paraId="02055418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Помогает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простых делах,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подражая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взрослым.</w:t>
            </w:r>
          </w:p>
        </w:tc>
      </w:tr>
      <w:tr w:rsidR="00C864F0" w14:paraId="2FAF9EA0" w14:textId="77777777">
        <w:trPr>
          <w:trHeight w:val="568"/>
        </w:trPr>
        <w:tc>
          <w:tcPr>
            <w:tcW w:w="1272" w:type="dxa"/>
          </w:tcPr>
          <w:p w14:paraId="0DE7EF6B" w14:textId="77777777" w:rsidR="00C864F0" w:rsidRDefault="0000192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С.6.10</w:t>
            </w:r>
          </w:p>
        </w:tc>
        <w:tc>
          <w:tcPr>
            <w:tcW w:w="7633" w:type="dxa"/>
          </w:tcPr>
          <w:p w14:paraId="15D88D40" w14:textId="77777777" w:rsidR="00C864F0" w:rsidRDefault="00001929">
            <w:pPr>
              <w:pStyle w:val="TableParagraph"/>
              <w:spacing w:line="273" w:lineRule="exact"/>
              <w:ind w:left="710"/>
              <w:rPr>
                <w:sz w:val="24"/>
              </w:rPr>
            </w:pPr>
            <w:r>
              <w:rPr>
                <w:sz w:val="24"/>
              </w:rPr>
              <w:t>Устраивает «представления»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других.</w:t>
            </w:r>
          </w:p>
        </w:tc>
      </w:tr>
      <w:tr w:rsidR="00C864F0" w14:paraId="4DD69707" w14:textId="77777777">
        <w:trPr>
          <w:trHeight w:val="566"/>
        </w:trPr>
        <w:tc>
          <w:tcPr>
            <w:tcW w:w="1272" w:type="dxa"/>
          </w:tcPr>
          <w:p w14:paraId="7F6539D0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С.6.11</w:t>
            </w:r>
          </w:p>
        </w:tc>
        <w:tc>
          <w:tcPr>
            <w:tcW w:w="7633" w:type="dxa"/>
          </w:tcPr>
          <w:p w14:paraId="6967CAA9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Помогает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другим</w:t>
            </w:r>
          </w:p>
        </w:tc>
      </w:tr>
      <w:tr w:rsidR="00C864F0" w14:paraId="30B97CDC" w14:textId="77777777">
        <w:trPr>
          <w:trHeight w:val="568"/>
        </w:trPr>
        <w:tc>
          <w:tcPr>
            <w:tcW w:w="1272" w:type="dxa"/>
          </w:tcPr>
          <w:p w14:paraId="3C6CB505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С.6.12</w:t>
            </w:r>
          </w:p>
        </w:tc>
        <w:tc>
          <w:tcPr>
            <w:tcW w:w="7633" w:type="dxa"/>
          </w:tcPr>
          <w:p w14:paraId="3169539D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Принимает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других </w:t>
            </w:r>
            <w:r>
              <w:rPr>
                <w:spacing w:val="-2"/>
                <w:sz w:val="24"/>
              </w:rPr>
              <w:t>детей</w:t>
            </w:r>
          </w:p>
        </w:tc>
      </w:tr>
      <w:tr w:rsidR="00C864F0" w14:paraId="54C1D52B" w14:textId="77777777">
        <w:trPr>
          <w:trHeight w:val="565"/>
        </w:trPr>
        <w:tc>
          <w:tcPr>
            <w:tcW w:w="1272" w:type="dxa"/>
          </w:tcPr>
          <w:p w14:paraId="56F7E10F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С.6.13</w:t>
            </w:r>
          </w:p>
        </w:tc>
        <w:tc>
          <w:tcPr>
            <w:tcW w:w="7633" w:type="dxa"/>
          </w:tcPr>
          <w:p w14:paraId="7E81CDD1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других</w:t>
            </w:r>
          </w:p>
        </w:tc>
      </w:tr>
      <w:tr w:rsidR="00C864F0" w14:paraId="0513604F" w14:textId="77777777">
        <w:trPr>
          <w:trHeight w:val="568"/>
        </w:trPr>
        <w:tc>
          <w:tcPr>
            <w:tcW w:w="1272" w:type="dxa"/>
          </w:tcPr>
          <w:p w14:paraId="2B1BB168" w14:textId="77777777" w:rsidR="00C864F0" w:rsidRDefault="0000192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С.6.14</w:t>
            </w:r>
          </w:p>
        </w:tc>
        <w:tc>
          <w:tcPr>
            <w:tcW w:w="7633" w:type="dxa"/>
          </w:tcPr>
          <w:p w14:paraId="6071B400" w14:textId="77777777" w:rsidR="00C864F0" w:rsidRDefault="00001929">
            <w:pPr>
              <w:pStyle w:val="TableParagraph"/>
              <w:spacing w:line="271" w:lineRule="exact"/>
              <w:ind w:left="710"/>
              <w:rPr>
                <w:sz w:val="24"/>
              </w:rPr>
            </w:pPr>
            <w:r>
              <w:rPr>
                <w:sz w:val="24"/>
              </w:rPr>
              <w:t>Устанавливает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контакт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«глаза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глаза»</w:t>
            </w:r>
          </w:p>
        </w:tc>
      </w:tr>
      <w:tr w:rsidR="00C864F0" w14:paraId="71328612" w14:textId="77777777">
        <w:trPr>
          <w:trHeight w:val="565"/>
        </w:trPr>
        <w:tc>
          <w:tcPr>
            <w:tcW w:w="1272" w:type="dxa"/>
          </w:tcPr>
          <w:p w14:paraId="53627749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С.6.15</w:t>
            </w:r>
          </w:p>
        </w:tc>
        <w:tc>
          <w:tcPr>
            <w:tcW w:w="7633" w:type="dxa"/>
          </w:tcPr>
          <w:p w14:paraId="03871B64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Предлагает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-2"/>
                <w:sz w:val="24"/>
              </w:rPr>
              <w:t xml:space="preserve"> другому</w:t>
            </w:r>
          </w:p>
        </w:tc>
      </w:tr>
      <w:tr w:rsidR="00C864F0" w14:paraId="6AF1E929" w14:textId="77777777">
        <w:trPr>
          <w:trHeight w:val="566"/>
        </w:trPr>
        <w:tc>
          <w:tcPr>
            <w:tcW w:w="1272" w:type="dxa"/>
          </w:tcPr>
          <w:p w14:paraId="3A4E49F7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С.6.16</w:t>
            </w:r>
          </w:p>
        </w:tc>
        <w:tc>
          <w:tcPr>
            <w:tcW w:w="7633" w:type="dxa"/>
          </w:tcPr>
          <w:p w14:paraId="68785215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Отвечает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попытки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сверстников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привлечь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какую-либо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(поиграть)</w:t>
            </w:r>
          </w:p>
        </w:tc>
      </w:tr>
      <w:tr w:rsidR="00C864F0" w14:paraId="734F5095" w14:textId="77777777">
        <w:trPr>
          <w:trHeight w:val="568"/>
        </w:trPr>
        <w:tc>
          <w:tcPr>
            <w:tcW w:w="1272" w:type="dxa"/>
          </w:tcPr>
          <w:p w14:paraId="5D8ABB8F" w14:textId="77777777" w:rsidR="00C864F0" w:rsidRDefault="0000192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С.6.17</w:t>
            </w:r>
          </w:p>
        </w:tc>
        <w:tc>
          <w:tcPr>
            <w:tcW w:w="7633" w:type="dxa"/>
          </w:tcPr>
          <w:p w14:paraId="2E4A4BEB" w14:textId="77777777" w:rsidR="00C864F0" w:rsidRDefault="00001929">
            <w:pPr>
              <w:pStyle w:val="TableParagraph"/>
              <w:spacing w:line="273" w:lineRule="exact"/>
              <w:ind w:left="710"/>
              <w:rPr>
                <w:sz w:val="24"/>
              </w:rPr>
            </w:pPr>
            <w:r>
              <w:rPr>
                <w:sz w:val="24"/>
              </w:rPr>
              <w:t>Делиться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просит,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поделились</w:t>
            </w:r>
            <w:r>
              <w:rPr>
                <w:spacing w:val="-2"/>
                <w:sz w:val="24"/>
              </w:rPr>
              <w:t xml:space="preserve"> предметами</w:t>
            </w:r>
          </w:p>
        </w:tc>
      </w:tr>
      <w:tr w:rsidR="00C864F0" w14:paraId="42666D8A" w14:textId="77777777">
        <w:trPr>
          <w:trHeight w:val="566"/>
        </w:trPr>
        <w:tc>
          <w:tcPr>
            <w:tcW w:w="1272" w:type="dxa"/>
          </w:tcPr>
          <w:p w14:paraId="44D358A4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С.6.18</w:t>
            </w:r>
          </w:p>
        </w:tc>
        <w:tc>
          <w:tcPr>
            <w:tcW w:w="7633" w:type="dxa"/>
          </w:tcPr>
          <w:p w14:paraId="7AFC76CC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Пытается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утешить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плохо.</w:t>
            </w:r>
          </w:p>
        </w:tc>
      </w:tr>
      <w:tr w:rsidR="00C864F0" w14:paraId="5E612997" w14:textId="77777777">
        <w:trPr>
          <w:trHeight w:val="568"/>
        </w:trPr>
        <w:tc>
          <w:tcPr>
            <w:tcW w:w="1272" w:type="dxa"/>
          </w:tcPr>
          <w:p w14:paraId="6E8523AB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С.6.19</w:t>
            </w:r>
          </w:p>
        </w:tc>
        <w:tc>
          <w:tcPr>
            <w:tcW w:w="7633" w:type="dxa"/>
          </w:tcPr>
          <w:p w14:paraId="04B63D7A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Присоединяется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сверстникам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какой-либо</w:t>
            </w:r>
            <w:r>
              <w:rPr>
                <w:spacing w:val="-2"/>
                <w:sz w:val="24"/>
              </w:rPr>
              <w:t xml:space="preserve"> деятельности</w:t>
            </w:r>
          </w:p>
        </w:tc>
      </w:tr>
      <w:tr w:rsidR="00C864F0" w14:paraId="4A0A6090" w14:textId="77777777">
        <w:trPr>
          <w:trHeight w:val="565"/>
        </w:trPr>
        <w:tc>
          <w:tcPr>
            <w:tcW w:w="1272" w:type="dxa"/>
          </w:tcPr>
          <w:p w14:paraId="50856F81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С.6.20</w:t>
            </w:r>
          </w:p>
        </w:tc>
        <w:tc>
          <w:tcPr>
            <w:tcW w:w="7633" w:type="dxa"/>
          </w:tcPr>
          <w:p w14:paraId="2A13860D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Спокойно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ожидает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</w:tr>
      <w:tr w:rsidR="00C864F0" w14:paraId="44616A0E" w14:textId="77777777">
        <w:trPr>
          <w:trHeight w:val="568"/>
        </w:trPr>
        <w:tc>
          <w:tcPr>
            <w:tcW w:w="1272" w:type="dxa"/>
          </w:tcPr>
          <w:p w14:paraId="0B2744DD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С.6.21</w:t>
            </w:r>
          </w:p>
        </w:tc>
        <w:tc>
          <w:tcPr>
            <w:tcW w:w="7633" w:type="dxa"/>
          </w:tcPr>
          <w:p w14:paraId="7C898FDF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Отвечает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2"/>
                <w:sz w:val="24"/>
              </w:rPr>
              <w:t xml:space="preserve"> вопросы</w:t>
            </w:r>
          </w:p>
        </w:tc>
      </w:tr>
      <w:tr w:rsidR="00C864F0" w14:paraId="7063F499" w14:textId="77777777">
        <w:trPr>
          <w:trHeight w:val="566"/>
        </w:trPr>
        <w:tc>
          <w:tcPr>
            <w:tcW w:w="1272" w:type="dxa"/>
          </w:tcPr>
          <w:p w14:paraId="682E614B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С.6.22</w:t>
            </w:r>
          </w:p>
        </w:tc>
        <w:tc>
          <w:tcPr>
            <w:tcW w:w="7633" w:type="dxa"/>
          </w:tcPr>
          <w:p w14:paraId="56575BA7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Активно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игру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сверстниками</w:t>
            </w:r>
          </w:p>
        </w:tc>
      </w:tr>
      <w:tr w:rsidR="00C864F0" w14:paraId="7BAF86AA" w14:textId="77777777">
        <w:trPr>
          <w:trHeight w:val="568"/>
        </w:trPr>
        <w:tc>
          <w:tcPr>
            <w:tcW w:w="1272" w:type="dxa"/>
          </w:tcPr>
          <w:p w14:paraId="45AB971B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С.6.23</w:t>
            </w:r>
          </w:p>
        </w:tc>
        <w:tc>
          <w:tcPr>
            <w:tcW w:w="7633" w:type="dxa"/>
          </w:tcPr>
          <w:p w14:paraId="62D0B4A8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Задает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недостаточно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</w:tr>
      <w:tr w:rsidR="00C864F0" w14:paraId="1D80A50E" w14:textId="77777777">
        <w:trPr>
          <w:trHeight w:val="565"/>
        </w:trPr>
        <w:tc>
          <w:tcPr>
            <w:tcW w:w="1272" w:type="dxa"/>
          </w:tcPr>
          <w:p w14:paraId="17CE2EB5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С.6.24</w:t>
            </w:r>
          </w:p>
        </w:tc>
        <w:tc>
          <w:tcPr>
            <w:tcW w:w="7633" w:type="dxa"/>
          </w:tcPr>
          <w:p w14:paraId="5BE28E79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Регулирует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межличностное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(стоит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соответствующем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расстоянии).</w:t>
            </w:r>
          </w:p>
        </w:tc>
      </w:tr>
      <w:tr w:rsidR="00C864F0" w14:paraId="6657F8D8" w14:textId="77777777">
        <w:trPr>
          <w:trHeight w:val="566"/>
        </w:trPr>
        <w:tc>
          <w:tcPr>
            <w:tcW w:w="1272" w:type="dxa"/>
          </w:tcPr>
          <w:p w14:paraId="6B48CF8B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С.6.25</w:t>
            </w:r>
          </w:p>
        </w:tc>
        <w:tc>
          <w:tcPr>
            <w:tcW w:w="7633" w:type="dxa"/>
          </w:tcPr>
          <w:p w14:paraId="634EEFF2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Разрешает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конфликтные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приемлемым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способом</w:t>
            </w:r>
          </w:p>
        </w:tc>
      </w:tr>
      <w:tr w:rsidR="00C864F0" w14:paraId="69408D44" w14:textId="77777777">
        <w:trPr>
          <w:trHeight w:val="568"/>
        </w:trPr>
        <w:tc>
          <w:tcPr>
            <w:tcW w:w="1272" w:type="dxa"/>
          </w:tcPr>
          <w:p w14:paraId="57F25FD1" w14:textId="77777777" w:rsidR="00C864F0" w:rsidRDefault="00001929">
            <w:pPr>
              <w:pStyle w:val="TableParagraph"/>
              <w:spacing w:before="1" w:line="240" w:lineRule="auto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C.7.</w:t>
            </w:r>
          </w:p>
        </w:tc>
        <w:tc>
          <w:tcPr>
            <w:tcW w:w="7633" w:type="dxa"/>
          </w:tcPr>
          <w:p w14:paraId="0852BD9B" w14:textId="77777777" w:rsidR="00C864F0" w:rsidRDefault="00001929">
            <w:pPr>
              <w:pStyle w:val="TableParagraph"/>
              <w:spacing w:before="1" w:line="240" w:lineRule="auto"/>
              <w:ind w:left="712"/>
              <w:rPr>
                <w:b/>
                <w:sz w:val="24"/>
              </w:rPr>
            </w:pPr>
            <w:r>
              <w:rPr>
                <w:b/>
                <w:sz w:val="24"/>
              </w:rPr>
              <w:t>Игровая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досуг</w:t>
            </w:r>
          </w:p>
        </w:tc>
      </w:tr>
      <w:tr w:rsidR="00C864F0" w14:paraId="6B0C6BEC" w14:textId="77777777">
        <w:trPr>
          <w:trHeight w:val="566"/>
        </w:trPr>
        <w:tc>
          <w:tcPr>
            <w:tcW w:w="1272" w:type="dxa"/>
          </w:tcPr>
          <w:p w14:paraId="6C785F1D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С.7.1</w:t>
            </w:r>
          </w:p>
        </w:tc>
        <w:tc>
          <w:tcPr>
            <w:tcW w:w="7633" w:type="dxa"/>
          </w:tcPr>
          <w:p w14:paraId="60E5CD93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Подражает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известны</w:t>
            </w:r>
            <w:r>
              <w:rPr>
                <w:spacing w:val="-2"/>
                <w:sz w:val="24"/>
              </w:rPr>
              <w:t xml:space="preserve"> ребенку</w:t>
            </w:r>
          </w:p>
        </w:tc>
      </w:tr>
      <w:tr w:rsidR="00C864F0" w14:paraId="67651E67" w14:textId="77777777">
        <w:trPr>
          <w:trHeight w:val="568"/>
        </w:trPr>
        <w:tc>
          <w:tcPr>
            <w:tcW w:w="1272" w:type="dxa"/>
          </w:tcPr>
          <w:p w14:paraId="56952FAC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С.7.2</w:t>
            </w:r>
          </w:p>
        </w:tc>
        <w:tc>
          <w:tcPr>
            <w:tcW w:w="7633" w:type="dxa"/>
          </w:tcPr>
          <w:p w14:paraId="3452CBE7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Подражает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куклы</w:t>
            </w:r>
          </w:p>
        </w:tc>
      </w:tr>
      <w:tr w:rsidR="00C864F0" w14:paraId="77F30B7D" w14:textId="77777777">
        <w:trPr>
          <w:trHeight w:val="565"/>
        </w:trPr>
        <w:tc>
          <w:tcPr>
            <w:tcW w:w="1272" w:type="dxa"/>
          </w:tcPr>
          <w:p w14:paraId="2D4C4C2E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С.7.3</w:t>
            </w:r>
          </w:p>
        </w:tc>
        <w:tc>
          <w:tcPr>
            <w:tcW w:w="7633" w:type="dxa"/>
          </w:tcPr>
          <w:p w14:paraId="631356BA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Подражает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рук</w:t>
            </w:r>
          </w:p>
        </w:tc>
      </w:tr>
      <w:tr w:rsidR="00C864F0" w14:paraId="4AAACEBC" w14:textId="77777777">
        <w:trPr>
          <w:trHeight w:val="568"/>
        </w:trPr>
        <w:tc>
          <w:tcPr>
            <w:tcW w:w="1272" w:type="dxa"/>
          </w:tcPr>
          <w:p w14:paraId="420CA628" w14:textId="77777777" w:rsidR="00C864F0" w:rsidRDefault="0000192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С.7.4</w:t>
            </w:r>
          </w:p>
        </w:tc>
        <w:tc>
          <w:tcPr>
            <w:tcW w:w="7633" w:type="dxa"/>
          </w:tcPr>
          <w:p w14:paraId="7A4F2E29" w14:textId="77777777" w:rsidR="00C864F0" w:rsidRDefault="00001929">
            <w:pPr>
              <w:pStyle w:val="TableParagraph"/>
              <w:spacing w:line="271" w:lineRule="exact"/>
              <w:ind w:left="710"/>
              <w:rPr>
                <w:sz w:val="24"/>
              </w:rPr>
            </w:pPr>
            <w:r>
              <w:rPr>
                <w:sz w:val="24"/>
              </w:rPr>
              <w:t>Допускает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контакт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</w:tc>
      </w:tr>
      <w:tr w:rsidR="00C864F0" w14:paraId="44A72D6A" w14:textId="77777777">
        <w:trPr>
          <w:trHeight w:val="565"/>
        </w:trPr>
        <w:tc>
          <w:tcPr>
            <w:tcW w:w="1272" w:type="dxa"/>
          </w:tcPr>
          <w:p w14:paraId="15C9D53F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С.7.5</w:t>
            </w:r>
          </w:p>
        </w:tc>
        <w:tc>
          <w:tcPr>
            <w:tcW w:w="7633" w:type="dxa"/>
          </w:tcPr>
          <w:p w14:paraId="7B068848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Получает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радость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контакта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игрушкой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(щекотать)</w:t>
            </w:r>
          </w:p>
        </w:tc>
      </w:tr>
      <w:tr w:rsidR="00C864F0" w14:paraId="3336D3E8" w14:textId="77777777">
        <w:trPr>
          <w:trHeight w:val="566"/>
        </w:trPr>
        <w:tc>
          <w:tcPr>
            <w:tcW w:w="1272" w:type="dxa"/>
          </w:tcPr>
          <w:p w14:paraId="5C860DB4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С.7.6</w:t>
            </w:r>
          </w:p>
        </w:tc>
        <w:tc>
          <w:tcPr>
            <w:tcW w:w="7633" w:type="dxa"/>
          </w:tcPr>
          <w:p w14:paraId="1DC89633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Играет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(«ку-ку»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т.п.)</w:t>
            </w:r>
          </w:p>
        </w:tc>
      </w:tr>
      <w:tr w:rsidR="00C864F0" w14:paraId="3FEA6BF1" w14:textId="77777777">
        <w:trPr>
          <w:trHeight w:val="568"/>
        </w:trPr>
        <w:tc>
          <w:tcPr>
            <w:tcW w:w="1272" w:type="dxa"/>
          </w:tcPr>
          <w:p w14:paraId="596C39A8" w14:textId="77777777" w:rsidR="00C864F0" w:rsidRDefault="0000192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С.7.7</w:t>
            </w:r>
          </w:p>
        </w:tc>
        <w:tc>
          <w:tcPr>
            <w:tcW w:w="7633" w:type="dxa"/>
          </w:tcPr>
          <w:p w14:paraId="27ECBBB9" w14:textId="77777777" w:rsidR="00C864F0" w:rsidRDefault="00001929">
            <w:pPr>
              <w:pStyle w:val="TableParagraph"/>
              <w:spacing w:line="273" w:lineRule="exact"/>
              <w:ind w:left="710"/>
              <w:rPr>
                <w:sz w:val="24"/>
              </w:rPr>
            </w:pPr>
            <w:r>
              <w:rPr>
                <w:sz w:val="24"/>
              </w:rPr>
              <w:t>Играет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совместную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(катать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игрушечный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автомобиль)</w:t>
            </w:r>
          </w:p>
        </w:tc>
      </w:tr>
      <w:tr w:rsidR="00C864F0" w14:paraId="3E4EBA05" w14:textId="77777777">
        <w:trPr>
          <w:trHeight w:val="566"/>
        </w:trPr>
        <w:tc>
          <w:tcPr>
            <w:tcW w:w="1272" w:type="dxa"/>
          </w:tcPr>
          <w:p w14:paraId="1F3BDE2F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С.7.8</w:t>
            </w:r>
          </w:p>
        </w:tc>
        <w:tc>
          <w:tcPr>
            <w:tcW w:w="7633" w:type="dxa"/>
          </w:tcPr>
          <w:p w14:paraId="56C77E8D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последовательных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(кукла,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щетка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волос, </w:t>
            </w:r>
            <w:r>
              <w:rPr>
                <w:spacing w:val="-2"/>
                <w:sz w:val="24"/>
              </w:rPr>
              <w:t>мочалка)</w:t>
            </w:r>
          </w:p>
        </w:tc>
      </w:tr>
      <w:tr w:rsidR="00C864F0" w14:paraId="3EB60DEE" w14:textId="77777777">
        <w:trPr>
          <w:trHeight w:val="568"/>
        </w:trPr>
        <w:tc>
          <w:tcPr>
            <w:tcW w:w="1272" w:type="dxa"/>
          </w:tcPr>
          <w:p w14:paraId="6D4320A3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С.7.9</w:t>
            </w:r>
          </w:p>
        </w:tc>
        <w:tc>
          <w:tcPr>
            <w:tcW w:w="7633" w:type="dxa"/>
          </w:tcPr>
          <w:p w14:paraId="434810B7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Играет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игрушки,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назначению,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используе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назначению)</w:t>
            </w:r>
          </w:p>
        </w:tc>
      </w:tr>
      <w:tr w:rsidR="00C864F0" w14:paraId="1D5EA47F" w14:textId="77777777">
        <w:trPr>
          <w:trHeight w:val="565"/>
        </w:trPr>
        <w:tc>
          <w:tcPr>
            <w:tcW w:w="1272" w:type="dxa"/>
          </w:tcPr>
          <w:p w14:paraId="694127F1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С.7.10</w:t>
            </w:r>
          </w:p>
        </w:tc>
        <w:tc>
          <w:tcPr>
            <w:tcW w:w="7633" w:type="dxa"/>
          </w:tcPr>
          <w:p w14:paraId="03A64982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Играет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символическую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предметами-</w:t>
            </w:r>
            <w:r>
              <w:rPr>
                <w:spacing w:val="-2"/>
                <w:sz w:val="24"/>
              </w:rPr>
              <w:t>заместителями</w:t>
            </w:r>
          </w:p>
        </w:tc>
      </w:tr>
      <w:tr w:rsidR="00C864F0" w14:paraId="5543C4F4" w14:textId="77777777">
        <w:trPr>
          <w:trHeight w:val="568"/>
        </w:trPr>
        <w:tc>
          <w:tcPr>
            <w:tcW w:w="1272" w:type="dxa"/>
          </w:tcPr>
          <w:p w14:paraId="52D94C51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С.7.11</w:t>
            </w:r>
          </w:p>
        </w:tc>
        <w:tc>
          <w:tcPr>
            <w:tcW w:w="7633" w:type="dxa"/>
          </w:tcPr>
          <w:p w14:paraId="75519165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Строит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башню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кубиков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взрослым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человеком</w:t>
            </w:r>
          </w:p>
        </w:tc>
      </w:tr>
      <w:tr w:rsidR="00C864F0" w14:paraId="1D6ADF5D" w14:textId="77777777">
        <w:trPr>
          <w:trHeight w:val="566"/>
        </w:trPr>
        <w:tc>
          <w:tcPr>
            <w:tcW w:w="1272" w:type="dxa"/>
          </w:tcPr>
          <w:p w14:paraId="23E7A8D2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С.7.12</w:t>
            </w:r>
          </w:p>
        </w:tc>
        <w:tc>
          <w:tcPr>
            <w:tcW w:w="7633" w:type="dxa"/>
          </w:tcPr>
          <w:p w14:paraId="09445483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Изображает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контакт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куклы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куклой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театральные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куклы)</w:t>
            </w:r>
          </w:p>
        </w:tc>
      </w:tr>
      <w:tr w:rsidR="00C864F0" w14:paraId="2CE611F7" w14:textId="77777777">
        <w:trPr>
          <w:trHeight w:val="568"/>
        </w:trPr>
        <w:tc>
          <w:tcPr>
            <w:tcW w:w="1272" w:type="dxa"/>
          </w:tcPr>
          <w:p w14:paraId="2807A7FC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С.7.13</w:t>
            </w:r>
          </w:p>
        </w:tc>
        <w:tc>
          <w:tcPr>
            <w:tcW w:w="7633" w:type="dxa"/>
          </w:tcPr>
          <w:p w14:paraId="48C44709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Ролевые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куклами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речи)</w:t>
            </w:r>
          </w:p>
        </w:tc>
      </w:tr>
      <w:tr w:rsidR="00C864F0" w14:paraId="104417E2" w14:textId="77777777">
        <w:trPr>
          <w:trHeight w:val="565"/>
        </w:trPr>
        <w:tc>
          <w:tcPr>
            <w:tcW w:w="1272" w:type="dxa"/>
          </w:tcPr>
          <w:p w14:paraId="114C0793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С.7.14</w:t>
            </w:r>
          </w:p>
        </w:tc>
        <w:tc>
          <w:tcPr>
            <w:tcW w:w="7633" w:type="dxa"/>
          </w:tcPr>
          <w:p w14:paraId="2CCB59E3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Наблюдает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других.</w:t>
            </w:r>
          </w:p>
        </w:tc>
      </w:tr>
      <w:tr w:rsidR="00C864F0" w14:paraId="29C681EA" w14:textId="77777777">
        <w:trPr>
          <w:trHeight w:val="566"/>
        </w:trPr>
        <w:tc>
          <w:tcPr>
            <w:tcW w:w="1272" w:type="dxa"/>
          </w:tcPr>
          <w:p w14:paraId="1F54F858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С.7.15</w:t>
            </w:r>
          </w:p>
        </w:tc>
        <w:tc>
          <w:tcPr>
            <w:tcW w:w="7633" w:type="dxa"/>
          </w:tcPr>
          <w:p w14:paraId="19C80723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Играет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рядом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детьми,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иногда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меняясь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игрушками.</w:t>
            </w:r>
          </w:p>
        </w:tc>
      </w:tr>
      <w:tr w:rsidR="00C864F0" w14:paraId="0406B256" w14:textId="77777777">
        <w:trPr>
          <w:trHeight w:val="568"/>
        </w:trPr>
        <w:tc>
          <w:tcPr>
            <w:tcW w:w="1272" w:type="dxa"/>
          </w:tcPr>
          <w:p w14:paraId="3F72AA53" w14:textId="77777777" w:rsidR="00C864F0" w:rsidRDefault="0000192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С.7.16</w:t>
            </w:r>
          </w:p>
        </w:tc>
        <w:tc>
          <w:tcPr>
            <w:tcW w:w="7633" w:type="dxa"/>
          </w:tcPr>
          <w:p w14:paraId="2CFD1476" w14:textId="77777777" w:rsidR="00C864F0" w:rsidRDefault="00001929">
            <w:pPr>
              <w:pStyle w:val="TableParagraph"/>
              <w:spacing w:line="273" w:lineRule="exact"/>
              <w:ind w:left="710"/>
              <w:rPr>
                <w:sz w:val="24"/>
              </w:rPr>
            </w:pPr>
            <w:r>
              <w:rPr>
                <w:sz w:val="24"/>
              </w:rPr>
              <w:t>Подражает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других.</w:t>
            </w:r>
          </w:p>
        </w:tc>
      </w:tr>
      <w:tr w:rsidR="00C864F0" w14:paraId="667D5BC2" w14:textId="77777777">
        <w:trPr>
          <w:trHeight w:val="566"/>
        </w:trPr>
        <w:tc>
          <w:tcPr>
            <w:tcW w:w="1272" w:type="dxa"/>
          </w:tcPr>
          <w:p w14:paraId="0FF43AF4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С.7.17</w:t>
            </w:r>
          </w:p>
        </w:tc>
        <w:tc>
          <w:tcPr>
            <w:tcW w:w="7633" w:type="dxa"/>
          </w:tcPr>
          <w:p w14:paraId="27864E7A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Участвует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организованной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взрослым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ребенком.</w:t>
            </w:r>
          </w:p>
        </w:tc>
      </w:tr>
      <w:tr w:rsidR="00C864F0" w14:paraId="7050DFB3" w14:textId="77777777">
        <w:trPr>
          <w:trHeight w:val="568"/>
        </w:trPr>
        <w:tc>
          <w:tcPr>
            <w:tcW w:w="1272" w:type="dxa"/>
          </w:tcPr>
          <w:p w14:paraId="72361F94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С.7.18</w:t>
            </w:r>
          </w:p>
        </w:tc>
        <w:tc>
          <w:tcPr>
            <w:tcW w:w="7633" w:type="dxa"/>
          </w:tcPr>
          <w:p w14:paraId="21666582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Участвует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неорганизованной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свободной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игре.</w:t>
            </w:r>
          </w:p>
        </w:tc>
      </w:tr>
      <w:tr w:rsidR="00C864F0" w14:paraId="07E7F9DC" w14:textId="77777777">
        <w:trPr>
          <w:trHeight w:val="565"/>
        </w:trPr>
        <w:tc>
          <w:tcPr>
            <w:tcW w:w="1272" w:type="dxa"/>
          </w:tcPr>
          <w:p w14:paraId="69A2CE0F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С.7.19</w:t>
            </w:r>
          </w:p>
        </w:tc>
        <w:tc>
          <w:tcPr>
            <w:tcW w:w="7633" w:type="dxa"/>
          </w:tcPr>
          <w:p w14:paraId="25C8155B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Соглашается,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кто-то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присоединяется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действиям,</w:t>
            </w:r>
            <w:r>
              <w:rPr>
                <w:spacing w:val="-2"/>
                <w:sz w:val="24"/>
              </w:rPr>
              <w:t xml:space="preserve"> игре.</w:t>
            </w:r>
          </w:p>
        </w:tc>
      </w:tr>
      <w:tr w:rsidR="00C864F0" w14:paraId="0F40CF91" w14:textId="77777777">
        <w:trPr>
          <w:trHeight w:val="568"/>
        </w:trPr>
        <w:tc>
          <w:tcPr>
            <w:tcW w:w="1272" w:type="dxa"/>
          </w:tcPr>
          <w:p w14:paraId="6969306E" w14:textId="77777777" w:rsidR="00C864F0" w:rsidRDefault="0000192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С.7.20</w:t>
            </w:r>
          </w:p>
        </w:tc>
        <w:tc>
          <w:tcPr>
            <w:tcW w:w="7633" w:type="dxa"/>
          </w:tcPr>
          <w:p w14:paraId="0373DF0E" w14:textId="77777777" w:rsidR="00C864F0" w:rsidRDefault="00001929">
            <w:pPr>
              <w:pStyle w:val="TableParagraph"/>
              <w:spacing w:line="271" w:lineRule="exact"/>
              <w:ind w:left="710"/>
              <w:rPr>
                <w:sz w:val="24"/>
              </w:rPr>
            </w:pPr>
            <w:r>
              <w:rPr>
                <w:sz w:val="24"/>
              </w:rPr>
              <w:t>Присоединяется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детей.</w:t>
            </w:r>
          </w:p>
        </w:tc>
      </w:tr>
      <w:tr w:rsidR="00C864F0" w14:paraId="1849C96A" w14:textId="77777777">
        <w:trPr>
          <w:trHeight w:val="565"/>
        </w:trPr>
        <w:tc>
          <w:tcPr>
            <w:tcW w:w="1272" w:type="dxa"/>
          </w:tcPr>
          <w:p w14:paraId="446798FC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С.7.21</w:t>
            </w:r>
          </w:p>
        </w:tc>
        <w:tc>
          <w:tcPr>
            <w:tcW w:w="7633" w:type="dxa"/>
          </w:tcPr>
          <w:p w14:paraId="5564D4EF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Приглашает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протягивает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мяч.</w:t>
            </w:r>
          </w:p>
        </w:tc>
      </w:tr>
      <w:tr w:rsidR="00C864F0" w14:paraId="724EA437" w14:textId="77777777">
        <w:trPr>
          <w:trHeight w:val="635"/>
        </w:trPr>
        <w:tc>
          <w:tcPr>
            <w:tcW w:w="1272" w:type="dxa"/>
          </w:tcPr>
          <w:p w14:paraId="61C0B342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С.7.22</w:t>
            </w:r>
          </w:p>
        </w:tc>
        <w:tc>
          <w:tcPr>
            <w:tcW w:w="7633" w:type="dxa"/>
          </w:tcPr>
          <w:p w14:paraId="38A9DD51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Использует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жесты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объясняет,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сообщает,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хочет,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дает </w:t>
            </w:r>
            <w:r>
              <w:rPr>
                <w:spacing w:val="-2"/>
                <w:sz w:val="24"/>
              </w:rPr>
              <w:t>указания,</w:t>
            </w:r>
          </w:p>
          <w:p w14:paraId="679C4D4E" w14:textId="77777777" w:rsidR="00C864F0" w:rsidRDefault="00001929">
            <w:pPr>
              <w:pStyle w:val="TableParagraph"/>
              <w:spacing w:before="41" w:line="240" w:lineRule="auto"/>
              <w:ind w:left="230"/>
              <w:rPr>
                <w:sz w:val="24"/>
              </w:rPr>
            </w:pPr>
            <w:r>
              <w:rPr>
                <w:sz w:val="24"/>
              </w:rPr>
              <w:lastRenderedPageBreak/>
              <w:t>договаривается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игре.</w:t>
            </w:r>
          </w:p>
        </w:tc>
      </w:tr>
      <w:tr w:rsidR="00C864F0" w14:paraId="50C0FCC5" w14:textId="77777777">
        <w:trPr>
          <w:trHeight w:val="565"/>
        </w:trPr>
        <w:tc>
          <w:tcPr>
            <w:tcW w:w="1272" w:type="dxa"/>
          </w:tcPr>
          <w:p w14:paraId="4DFECDFC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С.7.23</w:t>
            </w:r>
          </w:p>
        </w:tc>
        <w:tc>
          <w:tcPr>
            <w:tcW w:w="7633" w:type="dxa"/>
          </w:tcPr>
          <w:p w14:paraId="43312E10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Следует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простых играх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контролирующей</w:t>
            </w:r>
            <w:r>
              <w:rPr>
                <w:spacing w:val="-2"/>
                <w:sz w:val="24"/>
              </w:rPr>
              <w:t xml:space="preserve"> помощью</w:t>
            </w:r>
          </w:p>
        </w:tc>
      </w:tr>
      <w:tr w:rsidR="00C864F0" w14:paraId="2FD34320" w14:textId="77777777">
        <w:trPr>
          <w:trHeight w:val="566"/>
        </w:trPr>
        <w:tc>
          <w:tcPr>
            <w:tcW w:w="1272" w:type="dxa"/>
          </w:tcPr>
          <w:p w14:paraId="16ADED0F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С.7.24</w:t>
            </w:r>
          </w:p>
        </w:tc>
        <w:tc>
          <w:tcPr>
            <w:tcW w:w="7633" w:type="dxa"/>
          </w:tcPr>
          <w:p w14:paraId="296C039C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Следует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простых играх 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напоминания.</w:t>
            </w:r>
          </w:p>
        </w:tc>
      </w:tr>
      <w:tr w:rsidR="00C864F0" w14:paraId="36B9043A" w14:textId="77777777">
        <w:trPr>
          <w:trHeight w:val="568"/>
        </w:trPr>
        <w:tc>
          <w:tcPr>
            <w:tcW w:w="1272" w:type="dxa"/>
          </w:tcPr>
          <w:p w14:paraId="56C2F917" w14:textId="77777777" w:rsidR="00C864F0" w:rsidRDefault="0000192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С.7.25</w:t>
            </w:r>
          </w:p>
        </w:tc>
        <w:tc>
          <w:tcPr>
            <w:tcW w:w="7633" w:type="dxa"/>
          </w:tcPr>
          <w:p w14:paraId="10DAD8BA" w14:textId="77777777" w:rsidR="00C864F0" w:rsidRDefault="00001929">
            <w:pPr>
              <w:pStyle w:val="TableParagraph"/>
              <w:spacing w:line="273" w:lineRule="exact"/>
              <w:ind w:left="710"/>
              <w:rPr>
                <w:sz w:val="24"/>
              </w:rPr>
            </w:pPr>
            <w:r>
              <w:rPr>
                <w:sz w:val="24"/>
              </w:rPr>
              <w:t>Играет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отображающим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</w:t>
            </w:r>
          </w:p>
        </w:tc>
      </w:tr>
      <w:tr w:rsidR="00C864F0" w14:paraId="772F5088" w14:textId="77777777">
        <w:trPr>
          <w:trHeight w:val="565"/>
        </w:trPr>
        <w:tc>
          <w:tcPr>
            <w:tcW w:w="1272" w:type="dxa"/>
          </w:tcPr>
          <w:p w14:paraId="72E408CC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С.7.26</w:t>
            </w:r>
          </w:p>
        </w:tc>
        <w:tc>
          <w:tcPr>
            <w:tcW w:w="7633" w:type="dxa"/>
          </w:tcPr>
          <w:p w14:paraId="3132713F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Взаимодействует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ребенком</w:t>
            </w:r>
          </w:p>
        </w:tc>
      </w:tr>
      <w:tr w:rsidR="00C864F0" w14:paraId="7058EE95" w14:textId="77777777">
        <w:trPr>
          <w:trHeight w:val="568"/>
        </w:trPr>
        <w:tc>
          <w:tcPr>
            <w:tcW w:w="1272" w:type="dxa"/>
          </w:tcPr>
          <w:p w14:paraId="6D3158A8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С.7.27</w:t>
            </w:r>
          </w:p>
        </w:tc>
        <w:tc>
          <w:tcPr>
            <w:tcW w:w="7633" w:type="dxa"/>
          </w:tcPr>
          <w:p w14:paraId="19230A90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Организует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(достает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игрушки,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придумывает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игры)</w:t>
            </w:r>
          </w:p>
        </w:tc>
      </w:tr>
      <w:tr w:rsidR="00C864F0" w14:paraId="7B276943" w14:textId="77777777">
        <w:trPr>
          <w:trHeight w:val="566"/>
        </w:trPr>
        <w:tc>
          <w:tcPr>
            <w:tcW w:w="1272" w:type="dxa"/>
          </w:tcPr>
          <w:p w14:paraId="1EC5B3C8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С.7.28</w:t>
            </w:r>
          </w:p>
        </w:tc>
        <w:tc>
          <w:tcPr>
            <w:tcW w:w="7633" w:type="dxa"/>
          </w:tcPr>
          <w:p w14:paraId="218EB7A1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Спокойно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реагирует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проигрыш</w:t>
            </w:r>
          </w:p>
        </w:tc>
      </w:tr>
      <w:tr w:rsidR="00C864F0" w14:paraId="22DC9578" w14:textId="77777777">
        <w:trPr>
          <w:trHeight w:val="568"/>
        </w:trPr>
        <w:tc>
          <w:tcPr>
            <w:tcW w:w="1272" w:type="dxa"/>
          </w:tcPr>
          <w:p w14:paraId="31FE1E03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С.7.29</w:t>
            </w:r>
          </w:p>
        </w:tc>
        <w:tc>
          <w:tcPr>
            <w:tcW w:w="7633" w:type="dxa"/>
          </w:tcPr>
          <w:p w14:paraId="7CD21780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Играет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</w:tc>
      </w:tr>
      <w:tr w:rsidR="00C864F0" w14:paraId="4539BBF3" w14:textId="77777777">
        <w:trPr>
          <w:trHeight w:val="565"/>
        </w:trPr>
        <w:tc>
          <w:tcPr>
            <w:tcW w:w="1272" w:type="dxa"/>
          </w:tcPr>
          <w:p w14:paraId="035EDBC3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С.7.30</w:t>
            </w:r>
          </w:p>
        </w:tc>
        <w:tc>
          <w:tcPr>
            <w:tcW w:w="7633" w:type="dxa"/>
          </w:tcPr>
          <w:p w14:paraId="69218009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Играет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2"/>
                <w:sz w:val="24"/>
              </w:rPr>
              <w:t xml:space="preserve"> прятки</w:t>
            </w:r>
          </w:p>
        </w:tc>
      </w:tr>
      <w:tr w:rsidR="00C864F0" w14:paraId="397C9313" w14:textId="77777777">
        <w:trPr>
          <w:trHeight w:val="566"/>
        </w:trPr>
        <w:tc>
          <w:tcPr>
            <w:tcW w:w="1272" w:type="dxa"/>
          </w:tcPr>
          <w:p w14:paraId="52EC3B95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С.7.31</w:t>
            </w:r>
          </w:p>
        </w:tc>
        <w:tc>
          <w:tcPr>
            <w:tcW w:w="7633" w:type="dxa"/>
          </w:tcPr>
          <w:p w14:paraId="4BB6A8F5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Играет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воображение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поддержкой </w:t>
            </w:r>
            <w:r>
              <w:rPr>
                <w:spacing w:val="-2"/>
                <w:sz w:val="24"/>
              </w:rPr>
              <w:t>взрослого</w:t>
            </w:r>
          </w:p>
        </w:tc>
      </w:tr>
      <w:tr w:rsidR="00C864F0" w14:paraId="6918D834" w14:textId="77777777">
        <w:trPr>
          <w:trHeight w:val="568"/>
        </w:trPr>
        <w:tc>
          <w:tcPr>
            <w:tcW w:w="1272" w:type="dxa"/>
          </w:tcPr>
          <w:p w14:paraId="7B231218" w14:textId="77777777" w:rsidR="00C864F0" w:rsidRDefault="0000192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С.7.32</w:t>
            </w:r>
          </w:p>
        </w:tc>
        <w:tc>
          <w:tcPr>
            <w:tcW w:w="7633" w:type="dxa"/>
          </w:tcPr>
          <w:p w14:paraId="0B7A2CE4" w14:textId="77777777" w:rsidR="00C864F0" w:rsidRDefault="00001929">
            <w:pPr>
              <w:pStyle w:val="TableParagraph"/>
              <w:spacing w:line="273" w:lineRule="exact"/>
              <w:ind w:left="710"/>
              <w:rPr>
                <w:sz w:val="24"/>
              </w:rPr>
            </w:pPr>
            <w:r>
              <w:rPr>
                <w:sz w:val="24"/>
              </w:rPr>
              <w:t>Играет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(принимает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роль)</w:t>
            </w:r>
          </w:p>
        </w:tc>
      </w:tr>
      <w:tr w:rsidR="00C864F0" w14:paraId="0827A986" w14:textId="77777777">
        <w:trPr>
          <w:trHeight w:val="566"/>
        </w:trPr>
        <w:tc>
          <w:tcPr>
            <w:tcW w:w="1272" w:type="dxa"/>
          </w:tcPr>
          <w:p w14:paraId="792B37A0" w14:textId="77777777" w:rsidR="00C864F0" w:rsidRDefault="00C864F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633" w:type="dxa"/>
          </w:tcPr>
          <w:p w14:paraId="0A01F52E" w14:textId="77777777" w:rsidR="00C864F0" w:rsidRDefault="00001929">
            <w:pPr>
              <w:pStyle w:val="TableParagraph"/>
              <w:spacing w:line="275" w:lineRule="exact"/>
              <w:ind w:left="712"/>
              <w:rPr>
                <w:b/>
                <w:sz w:val="24"/>
              </w:rPr>
            </w:pPr>
            <w:r>
              <w:rPr>
                <w:b/>
                <w:sz w:val="24"/>
              </w:rPr>
              <w:t>D.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ЭМОЦИОНАЛЬНОЙ</w:t>
            </w:r>
            <w:r>
              <w:rPr>
                <w:b/>
                <w:spacing w:val="-2"/>
                <w:sz w:val="24"/>
              </w:rPr>
              <w:t xml:space="preserve"> СФЕРЫ</w:t>
            </w:r>
          </w:p>
        </w:tc>
      </w:tr>
      <w:tr w:rsidR="00C864F0" w14:paraId="402D05D1" w14:textId="77777777">
        <w:trPr>
          <w:trHeight w:val="568"/>
        </w:trPr>
        <w:tc>
          <w:tcPr>
            <w:tcW w:w="1272" w:type="dxa"/>
          </w:tcPr>
          <w:p w14:paraId="749F3BEA" w14:textId="77777777" w:rsidR="00C864F0" w:rsidRDefault="00001929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D.1</w:t>
            </w:r>
          </w:p>
        </w:tc>
        <w:tc>
          <w:tcPr>
            <w:tcW w:w="7633" w:type="dxa"/>
          </w:tcPr>
          <w:p w14:paraId="1BCA6FBA" w14:textId="77777777" w:rsidR="00C864F0" w:rsidRDefault="00001929">
            <w:pPr>
              <w:pStyle w:val="TableParagraph"/>
              <w:spacing w:line="275" w:lineRule="exact"/>
              <w:ind w:left="772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Формирование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социо-эмоциональных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навыков</w:t>
            </w:r>
          </w:p>
        </w:tc>
      </w:tr>
      <w:tr w:rsidR="00C864F0" w14:paraId="4D0FEFCF" w14:textId="77777777">
        <w:trPr>
          <w:trHeight w:val="565"/>
        </w:trPr>
        <w:tc>
          <w:tcPr>
            <w:tcW w:w="1272" w:type="dxa"/>
          </w:tcPr>
          <w:p w14:paraId="1A44F533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D.1.1</w:t>
            </w:r>
          </w:p>
        </w:tc>
        <w:tc>
          <w:tcPr>
            <w:tcW w:w="7633" w:type="dxa"/>
          </w:tcPr>
          <w:p w14:paraId="627F69EF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Адекватно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выражает</w:t>
            </w:r>
            <w:r>
              <w:rPr>
                <w:spacing w:val="-2"/>
                <w:sz w:val="24"/>
              </w:rPr>
              <w:t xml:space="preserve"> эмоции</w:t>
            </w:r>
          </w:p>
        </w:tc>
      </w:tr>
      <w:tr w:rsidR="00C864F0" w14:paraId="59B9810E" w14:textId="77777777">
        <w:trPr>
          <w:trHeight w:val="568"/>
        </w:trPr>
        <w:tc>
          <w:tcPr>
            <w:tcW w:w="1272" w:type="dxa"/>
          </w:tcPr>
          <w:p w14:paraId="776FA6F2" w14:textId="77777777" w:rsidR="00C864F0" w:rsidRDefault="0000192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D.1.2</w:t>
            </w:r>
          </w:p>
        </w:tc>
        <w:tc>
          <w:tcPr>
            <w:tcW w:w="7633" w:type="dxa"/>
          </w:tcPr>
          <w:p w14:paraId="11648E73" w14:textId="77777777" w:rsidR="00C864F0" w:rsidRDefault="00001929">
            <w:pPr>
              <w:pStyle w:val="TableParagraph"/>
              <w:spacing w:line="271" w:lineRule="exact"/>
              <w:ind w:left="710"/>
              <w:rPr>
                <w:sz w:val="24"/>
              </w:rPr>
            </w:pPr>
            <w:r>
              <w:rPr>
                <w:sz w:val="24"/>
              </w:rPr>
              <w:t>Различает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мимику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обозначающую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эмоции.</w:t>
            </w:r>
          </w:p>
        </w:tc>
      </w:tr>
      <w:tr w:rsidR="00C864F0" w14:paraId="2EC91284" w14:textId="77777777">
        <w:trPr>
          <w:trHeight w:val="565"/>
        </w:trPr>
        <w:tc>
          <w:tcPr>
            <w:tcW w:w="1272" w:type="dxa"/>
          </w:tcPr>
          <w:p w14:paraId="3C98E787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D.1.3</w:t>
            </w:r>
          </w:p>
        </w:tc>
        <w:tc>
          <w:tcPr>
            <w:tcW w:w="7633" w:type="dxa"/>
          </w:tcPr>
          <w:p w14:paraId="50F70008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Различает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окрашенные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интонации.</w:t>
            </w:r>
          </w:p>
        </w:tc>
      </w:tr>
      <w:tr w:rsidR="00C864F0" w14:paraId="4570D318" w14:textId="77777777">
        <w:trPr>
          <w:trHeight w:val="566"/>
        </w:trPr>
        <w:tc>
          <w:tcPr>
            <w:tcW w:w="1272" w:type="dxa"/>
          </w:tcPr>
          <w:p w14:paraId="72D82319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D.1.4</w:t>
            </w:r>
          </w:p>
        </w:tc>
        <w:tc>
          <w:tcPr>
            <w:tcW w:w="7633" w:type="dxa"/>
          </w:tcPr>
          <w:p w14:paraId="68C76B6B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Распознаёт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называет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эмоции</w:t>
            </w:r>
          </w:p>
        </w:tc>
      </w:tr>
      <w:tr w:rsidR="00C864F0" w14:paraId="76E1E332" w14:textId="77777777">
        <w:trPr>
          <w:trHeight w:val="568"/>
        </w:trPr>
        <w:tc>
          <w:tcPr>
            <w:tcW w:w="1272" w:type="dxa"/>
          </w:tcPr>
          <w:p w14:paraId="145F16CA" w14:textId="77777777" w:rsidR="00C864F0" w:rsidRDefault="0000192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D.1.5</w:t>
            </w:r>
          </w:p>
        </w:tc>
        <w:tc>
          <w:tcPr>
            <w:tcW w:w="7633" w:type="dxa"/>
          </w:tcPr>
          <w:p w14:paraId="1EF9F969" w14:textId="77777777" w:rsidR="00C864F0" w:rsidRDefault="00001929">
            <w:pPr>
              <w:pStyle w:val="TableParagraph"/>
              <w:spacing w:line="273" w:lineRule="exact"/>
              <w:ind w:left="710"/>
              <w:rPr>
                <w:sz w:val="24"/>
              </w:rPr>
            </w:pPr>
            <w:r>
              <w:rPr>
                <w:sz w:val="24"/>
              </w:rPr>
              <w:t>Распознает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называет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эмоции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(картинка,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рисунок,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фото).</w:t>
            </w:r>
          </w:p>
        </w:tc>
      </w:tr>
      <w:tr w:rsidR="00C864F0" w14:paraId="4798D6B9" w14:textId="77777777">
        <w:trPr>
          <w:trHeight w:val="566"/>
        </w:trPr>
        <w:tc>
          <w:tcPr>
            <w:tcW w:w="1272" w:type="dxa"/>
          </w:tcPr>
          <w:p w14:paraId="52D5DBE4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D.1.6</w:t>
            </w:r>
          </w:p>
        </w:tc>
        <w:tc>
          <w:tcPr>
            <w:tcW w:w="7633" w:type="dxa"/>
          </w:tcPr>
          <w:p w14:paraId="716194DD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Распознает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называет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эмоции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условиях.</w:t>
            </w:r>
          </w:p>
        </w:tc>
      </w:tr>
      <w:tr w:rsidR="00C864F0" w14:paraId="0CE1F3FE" w14:textId="77777777">
        <w:trPr>
          <w:trHeight w:val="568"/>
        </w:trPr>
        <w:tc>
          <w:tcPr>
            <w:tcW w:w="1272" w:type="dxa"/>
          </w:tcPr>
          <w:p w14:paraId="4D725B89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D.1.7</w:t>
            </w:r>
          </w:p>
        </w:tc>
        <w:tc>
          <w:tcPr>
            <w:tcW w:w="7633" w:type="dxa"/>
          </w:tcPr>
          <w:p w14:paraId="372E78ED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Адекватно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сообщает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эмоциях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(радость,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гнев)</w:t>
            </w:r>
          </w:p>
        </w:tc>
      </w:tr>
      <w:tr w:rsidR="00C864F0" w14:paraId="3DCA6404" w14:textId="77777777">
        <w:trPr>
          <w:trHeight w:val="565"/>
        </w:trPr>
        <w:tc>
          <w:tcPr>
            <w:tcW w:w="1272" w:type="dxa"/>
          </w:tcPr>
          <w:p w14:paraId="535A0D39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D.1.8</w:t>
            </w:r>
          </w:p>
        </w:tc>
        <w:tc>
          <w:tcPr>
            <w:tcW w:w="7633" w:type="dxa"/>
          </w:tcPr>
          <w:p w14:paraId="40BA1528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Узнает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проявляются</w:t>
            </w:r>
            <w:r>
              <w:rPr>
                <w:spacing w:val="-2"/>
                <w:sz w:val="24"/>
              </w:rPr>
              <w:t xml:space="preserve"> эмоции.</w:t>
            </w:r>
          </w:p>
        </w:tc>
      </w:tr>
      <w:tr w:rsidR="00C864F0" w14:paraId="0B4B88AC" w14:textId="77777777">
        <w:trPr>
          <w:trHeight w:val="568"/>
        </w:trPr>
        <w:tc>
          <w:tcPr>
            <w:tcW w:w="1272" w:type="dxa"/>
          </w:tcPr>
          <w:p w14:paraId="186BC80B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D.1.9</w:t>
            </w:r>
          </w:p>
        </w:tc>
        <w:tc>
          <w:tcPr>
            <w:tcW w:w="7633" w:type="dxa"/>
          </w:tcPr>
          <w:p w14:paraId="79E6189F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Узнает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эмоции,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жесты,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играх.</w:t>
            </w:r>
          </w:p>
        </w:tc>
      </w:tr>
      <w:tr w:rsidR="00C864F0" w14:paraId="61BD908B" w14:textId="77777777">
        <w:trPr>
          <w:trHeight w:val="566"/>
        </w:trPr>
        <w:tc>
          <w:tcPr>
            <w:tcW w:w="1272" w:type="dxa"/>
          </w:tcPr>
          <w:p w14:paraId="6BC6DA2A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D.1.10</w:t>
            </w:r>
          </w:p>
        </w:tc>
        <w:tc>
          <w:tcPr>
            <w:tcW w:w="7633" w:type="dxa"/>
          </w:tcPr>
          <w:p w14:paraId="46AC797D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Узнает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эмоции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жестам,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голоса,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ситуациям,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записанным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видео.</w:t>
            </w:r>
          </w:p>
        </w:tc>
      </w:tr>
      <w:tr w:rsidR="00C864F0" w14:paraId="5AAD3FE2" w14:textId="77777777">
        <w:trPr>
          <w:trHeight w:val="568"/>
        </w:trPr>
        <w:tc>
          <w:tcPr>
            <w:tcW w:w="1272" w:type="dxa"/>
          </w:tcPr>
          <w:p w14:paraId="405F000F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D.1.11</w:t>
            </w:r>
          </w:p>
        </w:tc>
        <w:tc>
          <w:tcPr>
            <w:tcW w:w="7633" w:type="dxa"/>
          </w:tcPr>
          <w:p w14:paraId="179217F1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сообщить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причинах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эмоций.</w:t>
            </w:r>
          </w:p>
        </w:tc>
      </w:tr>
      <w:tr w:rsidR="00C864F0" w14:paraId="6DB89578" w14:textId="77777777">
        <w:trPr>
          <w:trHeight w:val="565"/>
        </w:trPr>
        <w:tc>
          <w:tcPr>
            <w:tcW w:w="1272" w:type="dxa"/>
          </w:tcPr>
          <w:p w14:paraId="437897F2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D.1.12</w:t>
            </w:r>
          </w:p>
        </w:tc>
        <w:tc>
          <w:tcPr>
            <w:tcW w:w="7633" w:type="dxa"/>
          </w:tcPr>
          <w:p w14:paraId="0469E666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Называет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эмоции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людей</w:t>
            </w:r>
          </w:p>
        </w:tc>
      </w:tr>
      <w:tr w:rsidR="00C864F0" w14:paraId="169FEDDD" w14:textId="77777777">
        <w:trPr>
          <w:trHeight w:val="566"/>
        </w:trPr>
        <w:tc>
          <w:tcPr>
            <w:tcW w:w="1272" w:type="dxa"/>
          </w:tcPr>
          <w:p w14:paraId="5D4B0232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D.1.13</w:t>
            </w:r>
          </w:p>
        </w:tc>
        <w:tc>
          <w:tcPr>
            <w:tcW w:w="7633" w:type="dxa"/>
          </w:tcPr>
          <w:p w14:paraId="21A01DB2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Называет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эмоций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людей</w:t>
            </w:r>
          </w:p>
        </w:tc>
      </w:tr>
      <w:tr w:rsidR="00C864F0" w14:paraId="5DE4A613" w14:textId="77777777">
        <w:trPr>
          <w:trHeight w:val="568"/>
        </w:trPr>
        <w:tc>
          <w:tcPr>
            <w:tcW w:w="1272" w:type="dxa"/>
          </w:tcPr>
          <w:p w14:paraId="1074F39B" w14:textId="77777777" w:rsidR="00C864F0" w:rsidRDefault="0000192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D.1.14</w:t>
            </w:r>
          </w:p>
        </w:tc>
        <w:tc>
          <w:tcPr>
            <w:tcW w:w="7633" w:type="dxa"/>
          </w:tcPr>
          <w:p w14:paraId="71B23D40" w14:textId="77777777" w:rsidR="00C864F0" w:rsidRDefault="00001929">
            <w:pPr>
              <w:pStyle w:val="TableParagraph"/>
              <w:spacing w:line="273" w:lineRule="exact"/>
              <w:ind w:left="710"/>
              <w:rPr>
                <w:sz w:val="24"/>
              </w:rPr>
            </w:pPr>
            <w:r>
              <w:rPr>
                <w:sz w:val="24"/>
              </w:rPr>
              <w:t>Понимает,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регулировать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высказываний,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эмоции</w:t>
            </w:r>
          </w:p>
        </w:tc>
      </w:tr>
      <w:tr w:rsidR="00C864F0" w14:paraId="56F3C062" w14:textId="77777777">
        <w:trPr>
          <w:trHeight w:val="566"/>
        </w:trPr>
        <w:tc>
          <w:tcPr>
            <w:tcW w:w="1272" w:type="dxa"/>
          </w:tcPr>
          <w:p w14:paraId="27C42169" w14:textId="77777777" w:rsidR="00C864F0" w:rsidRDefault="00001929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D.2</w:t>
            </w:r>
          </w:p>
        </w:tc>
        <w:tc>
          <w:tcPr>
            <w:tcW w:w="7633" w:type="dxa"/>
          </w:tcPr>
          <w:p w14:paraId="2A429250" w14:textId="77777777" w:rsidR="00C864F0" w:rsidRDefault="00001929">
            <w:pPr>
              <w:pStyle w:val="TableParagraph"/>
              <w:spacing w:line="275" w:lineRule="exact"/>
              <w:ind w:left="712"/>
              <w:rPr>
                <w:b/>
                <w:sz w:val="24"/>
              </w:rPr>
            </w:pPr>
            <w:r>
              <w:rPr>
                <w:b/>
                <w:sz w:val="24"/>
              </w:rPr>
              <w:t>Модель</w:t>
            </w:r>
            <w:r>
              <w:rPr>
                <w:b/>
                <w:spacing w:val="-2"/>
                <w:sz w:val="24"/>
              </w:rPr>
              <w:t xml:space="preserve"> психического</w:t>
            </w:r>
          </w:p>
        </w:tc>
      </w:tr>
      <w:tr w:rsidR="00C864F0" w14:paraId="2BAA201D" w14:textId="77777777">
        <w:trPr>
          <w:trHeight w:val="568"/>
        </w:trPr>
        <w:tc>
          <w:tcPr>
            <w:tcW w:w="1272" w:type="dxa"/>
          </w:tcPr>
          <w:p w14:paraId="602847B7" w14:textId="77777777" w:rsidR="00C864F0" w:rsidRDefault="00C864F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633" w:type="dxa"/>
          </w:tcPr>
          <w:p w14:paraId="045428B3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pacing w:val="-2"/>
                <w:sz w:val="24"/>
              </w:rPr>
              <w:t>ПОДРАЖАНИЕ</w:t>
            </w:r>
          </w:p>
        </w:tc>
      </w:tr>
      <w:tr w:rsidR="00C864F0" w14:paraId="1334EBC6" w14:textId="77777777">
        <w:trPr>
          <w:trHeight w:val="565"/>
        </w:trPr>
        <w:tc>
          <w:tcPr>
            <w:tcW w:w="1272" w:type="dxa"/>
          </w:tcPr>
          <w:p w14:paraId="389EBE25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D.2.1</w:t>
            </w:r>
          </w:p>
        </w:tc>
        <w:tc>
          <w:tcPr>
            <w:tcW w:w="7633" w:type="dxa"/>
          </w:tcPr>
          <w:p w14:paraId="3CF16177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Подражает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мимике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взрослого.</w:t>
            </w:r>
          </w:p>
        </w:tc>
      </w:tr>
      <w:tr w:rsidR="00C864F0" w14:paraId="6C48A737" w14:textId="77777777">
        <w:trPr>
          <w:trHeight w:val="568"/>
        </w:trPr>
        <w:tc>
          <w:tcPr>
            <w:tcW w:w="1272" w:type="dxa"/>
          </w:tcPr>
          <w:p w14:paraId="7045C0BA" w14:textId="77777777" w:rsidR="00C864F0" w:rsidRDefault="00C864F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633" w:type="dxa"/>
          </w:tcPr>
          <w:p w14:paraId="3EFF8972" w14:textId="77777777" w:rsidR="00C864F0" w:rsidRDefault="00001929">
            <w:pPr>
              <w:pStyle w:val="TableParagraph"/>
              <w:spacing w:line="271" w:lineRule="exact"/>
              <w:ind w:left="710"/>
              <w:rPr>
                <w:sz w:val="24"/>
              </w:rPr>
            </w:pPr>
            <w:r>
              <w:rPr>
                <w:spacing w:val="-2"/>
                <w:sz w:val="24"/>
              </w:rPr>
              <w:t>ВНИМАНИЕ</w:t>
            </w:r>
          </w:p>
        </w:tc>
      </w:tr>
      <w:tr w:rsidR="00C864F0" w14:paraId="20200597" w14:textId="77777777">
        <w:trPr>
          <w:trHeight w:val="565"/>
        </w:trPr>
        <w:tc>
          <w:tcPr>
            <w:tcW w:w="1272" w:type="dxa"/>
          </w:tcPr>
          <w:p w14:paraId="3A43C9CA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D.2.2</w:t>
            </w:r>
          </w:p>
        </w:tc>
        <w:tc>
          <w:tcPr>
            <w:tcW w:w="7633" w:type="dxa"/>
          </w:tcPr>
          <w:p w14:paraId="55A117EF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Направляет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производит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действия.</w:t>
            </w:r>
          </w:p>
        </w:tc>
      </w:tr>
      <w:tr w:rsidR="00C864F0" w14:paraId="305F7D1F" w14:textId="77777777">
        <w:trPr>
          <w:trHeight w:val="635"/>
        </w:trPr>
        <w:tc>
          <w:tcPr>
            <w:tcW w:w="1272" w:type="dxa"/>
          </w:tcPr>
          <w:p w14:paraId="07833C90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D.2.3</w:t>
            </w:r>
          </w:p>
        </w:tc>
        <w:tc>
          <w:tcPr>
            <w:tcW w:w="7633" w:type="dxa"/>
          </w:tcPr>
          <w:p w14:paraId="50B71776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Указывает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жестом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хочет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получить,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взором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убедиться,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2"/>
                <w:sz w:val="24"/>
              </w:rPr>
              <w:t xml:space="preserve"> видят</w:t>
            </w:r>
          </w:p>
          <w:p w14:paraId="1B0BD7B8" w14:textId="77777777" w:rsidR="00C864F0" w:rsidRDefault="00001929">
            <w:pPr>
              <w:pStyle w:val="TableParagraph"/>
              <w:spacing w:before="41" w:line="240" w:lineRule="auto"/>
              <w:ind w:left="230"/>
              <w:rPr>
                <w:sz w:val="24"/>
              </w:rPr>
            </w:pPr>
            <w:r>
              <w:rPr>
                <w:sz w:val="24"/>
              </w:rPr>
              <w:t>один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тот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2"/>
                <w:sz w:val="24"/>
              </w:rPr>
              <w:t xml:space="preserve"> объект.</w:t>
            </w:r>
          </w:p>
        </w:tc>
      </w:tr>
      <w:tr w:rsidR="00C864F0" w14:paraId="1CB2DE8B" w14:textId="77777777">
        <w:trPr>
          <w:trHeight w:val="633"/>
        </w:trPr>
        <w:tc>
          <w:tcPr>
            <w:tcW w:w="1272" w:type="dxa"/>
          </w:tcPr>
          <w:p w14:paraId="5A4FC87B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D.2.4</w:t>
            </w:r>
          </w:p>
        </w:tc>
        <w:tc>
          <w:tcPr>
            <w:tcW w:w="7633" w:type="dxa"/>
          </w:tcPr>
          <w:p w14:paraId="41CAF5B1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Прослеживает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понимает,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смотрит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выступать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как</w:t>
            </w:r>
          </w:p>
          <w:p w14:paraId="22406D6E" w14:textId="77777777" w:rsidR="00C864F0" w:rsidRDefault="00001929">
            <w:pPr>
              <w:pStyle w:val="TableParagraph"/>
              <w:spacing w:before="41" w:line="240" w:lineRule="auto"/>
              <w:ind w:left="230"/>
              <w:rPr>
                <w:sz w:val="24"/>
              </w:rPr>
            </w:pPr>
            <w:r>
              <w:rPr>
                <w:sz w:val="24"/>
              </w:rPr>
              <w:t>предмет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желания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(Понимает,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взора).</w:t>
            </w:r>
          </w:p>
        </w:tc>
      </w:tr>
      <w:tr w:rsidR="00C864F0" w14:paraId="5383119A" w14:textId="77777777">
        <w:trPr>
          <w:trHeight w:val="569"/>
        </w:trPr>
        <w:tc>
          <w:tcPr>
            <w:tcW w:w="1272" w:type="dxa"/>
          </w:tcPr>
          <w:p w14:paraId="15103C36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D.2.5</w:t>
            </w:r>
          </w:p>
        </w:tc>
        <w:tc>
          <w:tcPr>
            <w:tcW w:w="7633" w:type="dxa"/>
          </w:tcPr>
          <w:p w14:paraId="2AE2A28F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Использует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жесты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 направления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разделить</w:t>
            </w:r>
            <w:r>
              <w:rPr>
                <w:spacing w:val="-2"/>
                <w:sz w:val="24"/>
              </w:rPr>
              <w:t xml:space="preserve"> интерес.</w:t>
            </w:r>
          </w:p>
        </w:tc>
      </w:tr>
      <w:tr w:rsidR="00C864F0" w14:paraId="733D08BF" w14:textId="77777777">
        <w:trPr>
          <w:trHeight w:val="565"/>
        </w:trPr>
        <w:tc>
          <w:tcPr>
            <w:tcW w:w="1272" w:type="dxa"/>
          </w:tcPr>
          <w:p w14:paraId="66472FFD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D.2.6</w:t>
            </w:r>
          </w:p>
        </w:tc>
        <w:tc>
          <w:tcPr>
            <w:tcW w:w="7633" w:type="dxa"/>
          </w:tcPr>
          <w:p w14:paraId="5408DE17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Приносит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взрослому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партнеру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общению,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их.</w:t>
            </w:r>
          </w:p>
        </w:tc>
      </w:tr>
      <w:tr w:rsidR="00C864F0" w14:paraId="0B88337C" w14:textId="77777777">
        <w:trPr>
          <w:trHeight w:val="568"/>
        </w:trPr>
        <w:tc>
          <w:tcPr>
            <w:tcW w:w="1272" w:type="dxa"/>
          </w:tcPr>
          <w:p w14:paraId="078572EA" w14:textId="77777777" w:rsidR="00C864F0" w:rsidRDefault="00C864F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633" w:type="dxa"/>
          </w:tcPr>
          <w:p w14:paraId="2596214C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ДЕЦЕНТРАЦИИ</w:t>
            </w:r>
          </w:p>
        </w:tc>
      </w:tr>
      <w:tr w:rsidR="00C864F0" w14:paraId="5B9014FD" w14:textId="77777777">
        <w:trPr>
          <w:trHeight w:val="566"/>
        </w:trPr>
        <w:tc>
          <w:tcPr>
            <w:tcW w:w="1272" w:type="dxa"/>
          </w:tcPr>
          <w:p w14:paraId="032BCB7B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D.2.7</w:t>
            </w:r>
          </w:p>
        </w:tc>
        <w:tc>
          <w:tcPr>
            <w:tcW w:w="7633" w:type="dxa"/>
          </w:tcPr>
          <w:p w14:paraId="4229E056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Показывает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могли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ребенок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партнер).</w:t>
            </w:r>
          </w:p>
        </w:tc>
      </w:tr>
      <w:tr w:rsidR="00C864F0" w14:paraId="05445B8D" w14:textId="77777777">
        <w:trPr>
          <w:trHeight w:val="568"/>
        </w:trPr>
        <w:tc>
          <w:tcPr>
            <w:tcW w:w="1272" w:type="dxa"/>
          </w:tcPr>
          <w:p w14:paraId="41822545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D.2.8</w:t>
            </w:r>
          </w:p>
        </w:tc>
        <w:tc>
          <w:tcPr>
            <w:tcW w:w="7633" w:type="dxa"/>
          </w:tcPr>
          <w:p w14:paraId="38DCAF78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Показывает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партнер.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-2"/>
                <w:sz w:val="24"/>
              </w:rPr>
              <w:t xml:space="preserve"> человек.</w:t>
            </w:r>
          </w:p>
        </w:tc>
      </w:tr>
      <w:tr w:rsidR="00C864F0" w14:paraId="72511AE4" w14:textId="77777777">
        <w:trPr>
          <w:trHeight w:val="565"/>
        </w:trPr>
        <w:tc>
          <w:tcPr>
            <w:tcW w:w="1272" w:type="dxa"/>
          </w:tcPr>
          <w:p w14:paraId="2A78D23E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D.2.9</w:t>
            </w:r>
          </w:p>
        </w:tc>
        <w:tc>
          <w:tcPr>
            <w:tcW w:w="7633" w:type="dxa"/>
          </w:tcPr>
          <w:p w14:paraId="782659D4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Понимает,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(понимает,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видит,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может).</w:t>
            </w:r>
          </w:p>
        </w:tc>
      </w:tr>
      <w:tr w:rsidR="00C864F0" w14:paraId="48183064" w14:textId="77777777">
        <w:trPr>
          <w:trHeight w:val="566"/>
        </w:trPr>
        <w:tc>
          <w:tcPr>
            <w:tcW w:w="1272" w:type="dxa"/>
          </w:tcPr>
          <w:p w14:paraId="2C8186DA" w14:textId="77777777" w:rsidR="00C864F0" w:rsidRDefault="00C864F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633" w:type="dxa"/>
          </w:tcPr>
          <w:p w14:paraId="001F33F0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АСПЕКТОВ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БЫТИЯ</w:t>
            </w:r>
          </w:p>
        </w:tc>
      </w:tr>
      <w:tr w:rsidR="00C864F0" w14:paraId="76715E38" w14:textId="77777777">
        <w:trPr>
          <w:trHeight w:val="635"/>
        </w:trPr>
        <w:tc>
          <w:tcPr>
            <w:tcW w:w="1272" w:type="dxa"/>
          </w:tcPr>
          <w:p w14:paraId="63053AA1" w14:textId="77777777" w:rsidR="00C864F0" w:rsidRDefault="0000192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D.2.10</w:t>
            </w:r>
          </w:p>
        </w:tc>
        <w:tc>
          <w:tcPr>
            <w:tcW w:w="7633" w:type="dxa"/>
          </w:tcPr>
          <w:p w14:paraId="5AA71398" w14:textId="77777777" w:rsidR="00C864F0" w:rsidRDefault="00001929">
            <w:pPr>
              <w:pStyle w:val="TableParagraph"/>
              <w:spacing w:line="273" w:lineRule="exact"/>
              <w:ind w:left="710"/>
              <w:rPr>
                <w:sz w:val="24"/>
              </w:rPr>
            </w:pPr>
            <w:r>
              <w:rPr>
                <w:sz w:val="24"/>
              </w:rPr>
              <w:t>Различает,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съесть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печенье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тот, 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а</w:t>
            </w:r>
          </w:p>
          <w:p w14:paraId="56A797A4" w14:textId="77777777" w:rsidR="00C864F0" w:rsidRDefault="00001929">
            <w:pPr>
              <w:pStyle w:val="TableParagraph"/>
              <w:spacing w:before="41" w:line="240" w:lineRule="auto"/>
              <w:ind w:left="230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кого 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может 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думать).</w:t>
            </w:r>
          </w:p>
        </w:tc>
      </w:tr>
      <w:tr w:rsidR="00C864F0" w14:paraId="1AEA48A5" w14:textId="77777777">
        <w:trPr>
          <w:trHeight w:val="566"/>
        </w:trPr>
        <w:tc>
          <w:tcPr>
            <w:tcW w:w="1272" w:type="dxa"/>
          </w:tcPr>
          <w:p w14:paraId="76387CE8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D.2.11</w:t>
            </w:r>
          </w:p>
        </w:tc>
        <w:tc>
          <w:tcPr>
            <w:tcW w:w="7633" w:type="dxa"/>
          </w:tcPr>
          <w:p w14:paraId="701CC624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Отвечает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мозг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нужен?»</w:t>
            </w:r>
          </w:p>
        </w:tc>
      </w:tr>
      <w:tr w:rsidR="00C864F0" w14:paraId="04391E4A" w14:textId="77777777">
        <w:trPr>
          <w:trHeight w:val="635"/>
        </w:trPr>
        <w:tc>
          <w:tcPr>
            <w:tcW w:w="1272" w:type="dxa"/>
          </w:tcPr>
          <w:p w14:paraId="28F19545" w14:textId="77777777" w:rsidR="00C864F0" w:rsidRDefault="0000192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D.2.12</w:t>
            </w:r>
          </w:p>
        </w:tc>
        <w:tc>
          <w:tcPr>
            <w:tcW w:w="7633" w:type="dxa"/>
          </w:tcPr>
          <w:p w14:paraId="56F83BCD" w14:textId="77777777" w:rsidR="00C864F0" w:rsidRDefault="00001929">
            <w:pPr>
              <w:pStyle w:val="TableParagraph"/>
              <w:spacing w:line="273" w:lineRule="exact"/>
              <w:ind w:left="710"/>
              <w:rPr>
                <w:sz w:val="24"/>
              </w:rPr>
            </w:pPr>
            <w:r>
              <w:rPr>
                <w:sz w:val="24"/>
              </w:rPr>
              <w:t>Понимает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разницу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«ментальными»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«физическими»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глаголами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 «Что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можем</w:t>
            </w:r>
          </w:p>
          <w:p w14:paraId="0C1B091C" w14:textId="77777777" w:rsidR="00C864F0" w:rsidRDefault="00001929">
            <w:pPr>
              <w:pStyle w:val="TableParagraph"/>
              <w:spacing w:before="41" w:line="240" w:lineRule="auto"/>
              <w:ind w:left="230"/>
              <w:rPr>
                <w:sz w:val="24"/>
              </w:rPr>
            </w:pPr>
            <w:r>
              <w:rPr>
                <w:sz w:val="24"/>
              </w:rPr>
              <w:t>делать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ума?»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«думать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прыгать?»).</w:t>
            </w:r>
          </w:p>
        </w:tc>
      </w:tr>
      <w:tr w:rsidR="00C864F0" w14:paraId="633F0F62" w14:textId="77777777">
        <w:trPr>
          <w:trHeight w:val="568"/>
        </w:trPr>
        <w:tc>
          <w:tcPr>
            <w:tcW w:w="1272" w:type="dxa"/>
          </w:tcPr>
          <w:p w14:paraId="1E4BA951" w14:textId="77777777" w:rsidR="00C864F0" w:rsidRDefault="00C864F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633" w:type="dxa"/>
          </w:tcPr>
          <w:p w14:paraId="57AB5740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ПРИНЦИПА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«ВИДЕНИЕ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ПРИВОДИТ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ЗНАНИЮ»</w:t>
            </w:r>
          </w:p>
        </w:tc>
      </w:tr>
      <w:tr w:rsidR="00C864F0" w14:paraId="23ED38F9" w14:textId="77777777">
        <w:trPr>
          <w:trHeight w:val="566"/>
        </w:trPr>
        <w:tc>
          <w:tcPr>
            <w:tcW w:w="1272" w:type="dxa"/>
          </w:tcPr>
          <w:p w14:paraId="053E1A57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D.2.13</w:t>
            </w:r>
          </w:p>
        </w:tc>
        <w:tc>
          <w:tcPr>
            <w:tcW w:w="7633" w:type="dxa"/>
          </w:tcPr>
          <w:p w14:paraId="3A85391F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Играет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«угадай,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убирая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-2"/>
                <w:sz w:val="24"/>
              </w:rPr>
              <w:t xml:space="preserve"> человека.</w:t>
            </w:r>
          </w:p>
        </w:tc>
      </w:tr>
      <w:tr w:rsidR="00C864F0" w14:paraId="1408FCE9" w14:textId="77777777">
        <w:trPr>
          <w:trHeight w:val="635"/>
        </w:trPr>
        <w:tc>
          <w:tcPr>
            <w:tcW w:w="1272" w:type="dxa"/>
          </w:tcPr>
          <w:p w14:paraId="5EAF72B6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D.2.14</w:t>
            </w:r>
          </w:p>
        </w:tc>
        <w:tc>
          <w:tcPr>
            <w:tcW w:w="7633" w:type="dxa"/>
          </w:tcPr>
          <w:p w14:paraId="0BD08A2F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Понимает,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берутся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что-то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значит,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знаешь,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что-то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слышал,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знаешь.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Отвечает </w:t>
            </w:r>
            <w:r>
              <w:rPr>
                <w:spacing w:val="-5"/>
                <w:sz w:val="24"/>
              </w:rPr>
              <w:t>на</w:t>
            </w:r>
          </w:p>
          <w:p w14:paraId="5A51ED49" w14:textId="77777777" w:rsidR="00C864F0" w:rsidRDefault="00001929">
            <w:pPr>
              <w:pStyle w:val="TableParagraph"/>
              <w:spacing w:before="41" w:line="240" w:lineRule="auto"/>
              <w:ind w:left="230"/>
              <w:rPr>
                <w:sz w:val="24"/>
              </w:rPr>
            </w:pPr>
            <w:r>
              <w:rPr>
                <w:sz w:val="24"/>
              </w:rPr>
              <w:t>вопрос,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сделать,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узнать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(посмотреть,</w:t>
            </w:r>
            <w:r>
              <w:rPr>
                <w:spacing w:val="-2"/>
                <w:sz w:val="24"/>
              </w:rPr>
              <w:t xml:space="preserve"> спросить)</w:t>
            </w:r>
          </w:p>
        </w:tc>
      </w:tr>
      <w:tr w:rsidR="00C864F0" w14:paraId="1CCED1B6" w14:textId="77777777">
        <w:trPr>
          <w:trHeight w:val="633"/>
        </w:trPr>
        <w:tc>
          <w:tcPr>
            <w:tcW w:w="1272" w:type="dxa"/>
          </w:tcPr>
          <w:p w14:paraId="37DB45FF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D.2.15</w:t>
            </w:r>
          </w:p>
        </w:tc>
        <w:tc>
          <w:tcPr>
            <w:tcW w:w="7633" w:type="dxa"/>
          </w:tcPr>
          <w:p w14:paraId="721908D2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Понимает,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совершает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своих 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(например: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они</w:t>
            </w:r>
          </w:p>
          <w:p w14:paraId="4574618A" w14:textId="77777777" w:rsidR="00C864F0" w:rsidRDefault="00001929">
            <w:pPr>
              <w:pStyle w:val="TableParagraph"/>
              <w:spacing w:before="41" w:line="240" w:lineRule="auto"/>
              <w:ind w:left="230"/>
              <w:rPr>
                <w:sz w:val="24"/>
              </w:rPr>
            </w:pPr>
            <w:r>
              <w:rPr>
                <w:sz w:val="24"/>
              </w:rPr>
              <w:t>их видели,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видели).</w:t>
            </w:r>
          </w:p>
        </w:tc>
      </w:tr>
      <w:tr w:rsidR="00C864F0" w14:paraId="30D251B7" w14:textId="77777777">
        <w:trPr>
          <w:trHeight w:val="635"/>
        </w:trPr>
        <w:tc>
          <w:tcPr>
            <w:tcW w:w="1272" w:type="dxa"/>
          </w:tcPr>
          <w:p w14:paraId="45500025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D.2.16</w:t>
            </w:r>
          </w:p>
        </w:tc>
        <w:tc>
          <w:tcPr>
            <w:tcW w:w="7633" w:type="dxa"/>
          </w:tcPr>
          <w:p w14:paraId="29225ACB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Понимает,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перемещении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видели.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видели</w:t>
            </w:r>
          </w:p>
          <w:p w14:paraId="2601DEF0" w14:textId="77777777" w:rsidR="00C864F0" w:rsidRDefault="00001929">
            <w:pPr>
              <w:pStyle w:val="TableParagraph"/>
              <w:spacing w:before="43" w:line="240" w:lineRule="auto"/>
              <w:ind w:left="230"/>
              <w:rPr>
                <w:sz w:val="24"/>
              </w:rPr>
            </w:pPr>
            <w:r>
              <w:rPr>
                <w:sz w:val="24"/>
              </w:rPr>
              <w:t>что-то,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знать 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этом.</w:t>
            </w:r>
          </w:p>
        </w:tc>
      </w:tr>
      <w:tr w:rsidR="00C864F0" w14:paraId="3B9801C3" w14:textId="77777777">
        <w:trPr>
          <w:trHeight w:val="566"/>
        </w:trPr>
        <w:tc>
          <w:tcPr>
            <w:tcW w:w="1272" w:type="dxa"/>
          </w:tcPr>
          <w:p w14:paraId="0F95999F" w14:textId="77777777" w:rsidR="00C864F0" w:rsidRDefault="0000192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D.2.17</w:t>
            </w:r>
          </w:p>
        </w:tc>
        <w:tc>
          <w:tcPr>
            <w:tcW w:w="7633" w:type="dxa"/>
          </w:tcPr>
          <w:p w14:paraId="79332ED1" w14:textId="77777777" w:rsidR="00C864F0" w:rsidRDefault="00001929">
            <w:pPr>
              <w:pStyle w:val="TableParagraph"/>
              <w:spacing w:line="271" w:lineRule="exact"/>
              <w:ind w:left="710"/>
              <w:rPr>
                <w:sz w:val="24"/>
              </w:rPr>
            </w:pPr>
            <w:r>
              <w:rPr>
                <w:sz w:val="24"/>
              </w:rPr>
              <w:t>Понимает,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видели,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перемещались,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будут думать,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остались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месте</w:t>
            </w:r>
          </w:p>
        </w:tc>
      </w:tr>
      <w:tr w:rsidR="00C864F0" w14:paraId="49E85ECA" w14:textId="77777777">
        <w:trPr>
          <w:trHeight w:val="568"/>
        </w:trPr>
        <w:tc>
          <w:tcPr>
            <w:tcW w:w="1272" w:type="dxa"/>
          </w:tcPr>
          <w:p w14:paraId="518856CD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D.2.18</w:t>
            </w:r>
          </w:p>
        </w:tc>
        <w:tc>
          <w:tcPr>
            <w:tcW w:w="7633" w:type="dxa"/>
          </w:tcPr>
          <w:p w14:paraId="7676E2D1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Понимает,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знали,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изменились,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думать,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остались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же.</w:t>
            </w:r>
          </w:p>
        </w:tc>
      </w:tr>
      <w:tr w:rsidR="00C864F0" w14:paraId="0EAC6D2A" w14:textId="77777777">
        <w:trPr>
          <w:trHeight w:val="635"/>
        </w:trPr>
        <w:tc>
          <w:tcPr>
            <w:tcW w:w="1272" w:type="dxa"/>
          </w:tcPr>
          <w:p w14:paraId="728956C1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D.2.19</w:t>
            </w:r>
          </w:p>
        </w:tc>
        <w:tc>
          <w:tcPr>
            <w:tcW w:w="7633" w:type="dxa"/>
          </w:tcPr>
          <w:p w14:paraId="19D20F1F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Отличает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понимает,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мнение</w:t>
            </w:r>
          </w:p>
          <w:p w14:paraId="2A9AC60B" w14:textId="77777777" w:rsidR="00C864F0" w:rsidRDefault="00001929">
            <w:pPr>
              <w:pStyle w:val="TableParagraph"/>
              <w:spacing w:before="41" w:line="240" w:lineRule="auto"/>
              <w:ind w:left="23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(«Я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допустит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известно,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я»).</w:t>
            </w:r>
          </w:p>
        </w:tc>
      </w:tr>
      <w:tr w:rsidR="00C864F0" w14:paraId="470DBEF4" w14:textId="77777777">
        <w:trPr>
          <w:trHeight w:val="566"/>
        </w:trPr>
        <w:tc>
          <w:tcPr>
            <w:tcW w:w="1272" w:type="dxa"/>
          </w:tcPr>
          <w:p w14:paraId="07E49D95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D.2.20</w:t>
            </w:r>
          </w:p>
        </w:tc>
        <w:tc>
          <w:tcPr>
            <w:tcW w:w="7633" w:type="dxa"/>
          </w:tcPr>
          <w:p w14:paraId="687E0EE1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Понимает,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притворяться,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ввести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заблуждение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другого.</w:t>
            </w:r>
          </w:p>
        </w:tc>
      </w:tr>
      <w:tr w:rsidR="00C864F0" w14:paraId="785AE0D3" w14:textId="77777777">
        <w:trPr>
          <w:trHeight w:val="568"/>
        </w:trPr>
        <w:tc>
          <w:tcPr>
            <w:tcW w:w="1272" w:type="dxa"/>
          </w:tcPr>
          <w:p w14:paraId="75638216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D.2.21</w:t>
            </w:r>
          </w:p>
        </w:tc>
        <w:tc>
          <w:tcPr>
            <w:tcW w:w="7633" w:type="dxa"/>
          </w:tcPr>
          <w:p w14:paraId="058271F8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Притворяется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сам</w:t>
            </w:r>
          </w:p>
        </w:tc>
      </w:tr>
      <w:tr w:rsidR="00C864F0" w14:paraId="38CB2618" w14:textId="77777777">
        <w:trPr>
          <w:trHeight w:val="565"/>
        </w:trPr>
        <w:tc>
          <w:tcPr>
            <w:tcW w:w="1272" w:type="dxa"/>
          </w:tcPr>
          <w:p w14:paraId="51700586" w14:textId="77777777" w:rsidR="00C864F0" w:rsidRDefault="00C864F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633" w:type="dxa"/>
          </w:tcPr>
          <w:p w14:paraId="5190BDB8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СОЦИО-ЭМОЦИОНАЛЬНЫЕ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НАВЫКИ</w:t>
            </w:r>
          </w:p>
        </w:tc>
      </w:tr>
      <w:tr w:rsidR="00C864F0" w14:paraId="009AFC6E" w14:textId="77777777">
        <w:trPr>
          <w:trHeight w:val="566"/>
        </w:trPr>
        <w:tc>
          <w:tcPr>
            <w:tcW w:w="1272" w:type="dxa"/>
          </w:tcPr>
          <w:p w14:paraId="64812FEC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D.2.22</w:t>
            </w:r>
          </w:p>
        </w:tc>
        <w:tc>
          <w:tcPr>
            <w:tcW w:w="7633" w:type="dxa"/>
          </w:tcPr>
          <w:p w14:paraId="4B185C55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Понимает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возникают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эмоции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(радость,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злость).</w:t>
            </w:r>
          </w:p>
        </w:tc>
      </w:tr>
      <w:tr w:rsidR="00C864F0" w14:paraId="3BF1C3A0" w14:textId="77777777">
        <w:trPr>
          <w:trHeight w:val="568"/>
        </w:trPr>
        <w:tc>
          <w:tcPr>
            <w:tcW w:w="1272" w:type="dxa"/>
          </w:tcPr>
          <w:p w14:paraId="54D2A961" w14:textId="77777777" w:rsidR="00C864F0" w:rsidRDefault="0000192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D.2.23</w:t>
            </w:r>
          </w:p>
        </w:tc>
        <w:tc>
          <w:tcPr>
            <w:tcW w:w="7633" w:type="dxa"/>
          </w:tcPr>
          <w:p w14:paraId="30B8C888" w14:textId="77777777" w:rsidR="00C864F0" w:rsidRDefault="00001929">
            <w:pPr>
              <w:pStyle w:val="TableParagraph"/>
              <w:spacing w:line="273" w:lineRule="exact"/>
              <w:ind w:left="710"/>
              <w:rPr>
                <w:sz w:val="24"/>
              </w:rPr>
            </w:pPr>
            <w:r>
              <w:rPr>
                <w:sz w:val="24"/>
              </w:rPr>
              <w:t>Понимает,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что-то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 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что-то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веселое, 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чувствуем</w:t>
            </w:r>
            <w:r>
              <w:rPr>
                <w:spacing w:val="-2"/>
                <w:sz w:val="24"/>
              </w:rPr>
              <w:t xml:space="preserve"> радость;</w:t>
            </w:r>
          </w:p>
        </w:tc>
      </w:tr>
      <w:tr w:rsidR="00C864F0" w14:paraId="4C90AE43" w14:textId="77777777">
        <w:trPr>
          <w:trHeight w:val="566"/>
        </w:trPr>
        <w:tc>
          <w:tcPr>
            <w:tcW w:w="1272" w:type="dxa"/>
          </w:tcPr>
          <w:p w14:paraId="44EAB022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D.2.24</w:t>
            </w:r>
          </w:p>
        </w:tc>
        <w:tc>
          <w:tcPr>
            <w:tcW w:w="7633" w:type="dxa"/>
          </w:tcPr>
          <w:p w14:paraId="7A73EE7A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Понимает,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кто-то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что-то плохое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нарочно,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сердимся;</w:t>
            </w:r>
          </w:p>
        </w:tc>
      </w:tr>
      <w:tr w:rsidR="00C864F0" w14:paraId="6B29D56D" w14:textId="77777777">
        <w:trPr>
          <w:trHeight w:val="635"/>
        </w:trPr>
        <w:tc>
          <w:tcPr>
            <w:tcW w:w="1272" w:type="dxa"/>
          </w:tcPr>
          <w:p w14:paraId="657A2890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D.2.25</w:t>
            </w:r>
          </w:p>
        </w:tc>
        <w:tc>
          <w:tcPr>
            <w:tcW w:w="7633" w:type="dxa"/>
          </w:tcPr>
          <w:p w14:paraId="1A730F8E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Понимает,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что-нибудь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страшное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что-нибудь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страшное,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пугаемся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хотим</w:t>
            </w:r>
          </w:p>
          <w:p w14:paraId="4B287BFF" w14:textId="77777777" w:rsidR="00C864F0" w:rsidRDefault="00001929">
            <w:pPr>
              <w:pStyle w:val="TableParagraph"/>
              <w:spacing w:before="43" w:line="240" w:lineRule="auto"/>
              <w:ind w:left="230"/>
              <w:rPr>
                <w:sz w:val="24"/>
              </w:rPr>
            </w:pPr>
            <w:r>
              <w:rPr>
                <w:spacing w:val="-2"/>
                <w:sz w:val="24"/>
              </w:rPr>
              <w:t>убежать;</w:t>
            </w:r>
          </w:p>
        </w:tc>
      </w:tr>
      <w:tr w:rsidR="00C864F0" w14:paraId="5B7DF443" w14:textId="77777777">
        <w:trPr>
          <w:trHeight w:val="566"/>
        </w:trPr>
        <w:tc>
          <w:tcPr>
            <w:tcW w:w="1272" w:type="dxa"/>
          </w:tcPr>
          <w:p w14:paraId="3EEDB71A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D.2.26</w:t>
            </w:r>
          </w:p>
        </w:tc>
        <w:tc>
          <w:tcPr>
            <w:tcW w:w="7633" w:type="dxa"/>
          </w:tcPr>
          <w:p w14:paraId="409627B4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Понимает,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что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что-то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неприятное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плохое,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расстраиваемся.</w:t>
            </w:r>
          </w:p>
        </w:tc>
      </w:tr>
      <w:tr w:rsidR="00C864F0" w14:paraId="263C9FC9" w14:textId="77777777">
        <w:trPr>
          <w:trHeight w:val="568"/>
        </w:trPr>
        <w:tc>
          <w:tcPr>
            <w:tcW w:w="1272" w:type="dxa"/>
          </w:tcPr>
          <w:p w14:paraId="0A10A04F" w14:textId="77777777" w:rsidR="00C864F0" w:rsidRDefault="0000192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D.2.27</w:t>
            </w:r>
          </w:p>
        </w:tc>
        <w:tc>
          <w:tcPr>
            <w:tcW w:w="7633" w:type="dxa"/>
          </w:tcPr>
          <w:p w14:paraId="3AE2B4BE" w14:textId="77777777" w:rsidR="00C864F0" w:rsidRDefault="00001929">
            <w:pPr>
              <w:pStyle w:val="TableParagraph"/>
              <w:spacing w:line="271" w:lineRule="exact"/>
              <w:ind w:left="710"/>
              <w:rPr>
                <w:sz w:val="24"/>
              </w:rPr>
            </w:pPr>
            <w:r>
              <w:rPr>
                <w:sz w:val="24"/>
              </w:rPr>
              <w:t>Понимает,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эмоции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обусловлены</w:t>
            </w:r>
            <w:r>
              <w:rPr>
                <w:spacing w:val="-2"/>
                <w:sz w:val="24"/>
              </w:rPr>
              <w:t xml:space="preserve"> желанием:</w:t>
            </w:r>
          </w:p>
        </w:tc>
      </w:tr>
      <w:tr w:rsidR="00C864F0" w14:paraId="208FF78B" w14:textId="77777777">
        <w:trPr>
          <w:trHeight w:val="565"/>
        </w:trPr>
        <w:tc>
          <w:tcPr>
            <w:tcW w:w="1272" w:type="dxa"/>
          </w:tcPr>
          <w:p w14:paraId="7ECAB5C9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D.2.28</w:t>
            </w:r>
          </w:p>
        </w:tc>
        <w:tc>
          <w:tcPr>
            <w:tcW w:w="7633" w:type="dxa"/>
          </w:tcPr>
          <w:p w14:paraId="41ACE312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Понимает,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хотим,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чувствуем</w:t>
            </w:r>
            <w:r>
              <w:rPr>
                <w:spacing w:val="-2"/>
                <w:sz w:val="24"/>
              </w:rPr>
              <w:t xml:space="preserve"> грусть.</w:t>
            </w:r>
          </w:p>
        </w:tc>
      </w:tr>
      <w:tr w:rsidR="00C864F0" w14:paraId="477A9475" w14:textId="77777777">
        <w:trPr>
          <w:trHeight w:val="568"/>
        </w:trPr>
        <w:tc>
          <w:tcPr>
            <w:tcW w:w="1272" w:type="dxa"/>
          </w:tcPr>
          <w:p w14:paraId="4E184658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D.2.29</w:t>
            </w:r>
          </w:p>
        </w:tc>
        <w:tc>
          <w:tcPr>
            <w:tcW w:w="7633" w:type="dxa"/>
          </w:tcPr>
          <w:p w14:paraId="144F7650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Понимает,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хотим,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чувствуем</w:t>
            </w:r>
            <w:r>
              <w:rPr>
                <w:spacing w:val="-2"/>
                <w:sz w:val="24"/>
              </w:rPr>
              <w:t xml:space="preserve"> радость.</w:t>
            </w:r>
          </w:p>
        </w:tc>
      </w:tr>
      <w:tr w:rsidR="00C864F0" w14:paraId="73389450" w14:textId="77777777">
        <w:trPr>
          <w:trHeight w:val="565"/>
        </w:trPr>
        <w:tc>
          <w:tcPr>
            <w:tcW w:w="1272" w:type="dxa"/>
          </w:tcPr>
          <w:p w14:paraId="449E2B97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D.2.30</w:t>
            </w:r>
          </w:p>
        </w:tc>
        <w:tc>
          <w:tcPr>
            <w:tcW w:w="7633" w:type="dxa"/>
          </w:tcPr>
          <w:p w14:paraId="02FB0698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Понимает,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эмоции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обусловлены</w:t>
            </w:r>
            <w:r>
              <w:rPr>
                <w:spacing w:val="-2"/>
                <w:sz w:val="24"/>
              </w:rPr>
              <w:t xml:space="preserve"> мнением:</w:t>
            </w:r>
          </w:p>
        </w:tc>
      </w:tr>
      <w:tr w:rsidR="00C864F0" w14:paraId="3F29B818" w14:textId="77777777">
        <w:trPr>
          <w:trHeight w:val="566"/>
        </w:trPr>
        <w:tc>
          <w:tcPr>
            <w:tcW w:w="1272" w:type="dxa"/>
          </w:tcPr>
          <w:p w14:paraId="5C9EA983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D.2.31</w:t>
            </w:r>
          </w:p>
        </w:tc>
        <w:tc>
          <w:tcPr>
            <w:tcW w:w="7633" w:type="dxa"/>
          </w:tcPr>
          <w:p w14:paraId="4DD9FF73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Понимает,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думаем, 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получим то,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хотим,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испытываем</w:t>
            </w:r>
            <w:r>
              <w:rPr>
                <w:spacing w:val="-2"/>
                <w:sz w:val="24"/>
              </w:rPr>
              <w:t xml:space="preserve"> радость;</w:t>
            </w:r>
          </w:p>
        </w:tc>
      </w:tr>
      <w:tr w:rsidR="00C864F0" w14:paraId="255D1545" w14:textId="77777777">
        <w:trPr>
          <w:trHeight w:val="568"/>
        </w:trPr>
        <w:tc>
          <w:tcPr>
            <w:tcW w:w="1272" w:type="dxa"/>
          </w:tcPr>
          <w:p w14:paraId="3E8837FA" w14:textId="77777777" w:rsidR="00C864F0" w:rsidRDefault="0000192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D.2.32</w:t>
            </w:r>
          </w:p>
        </w:tc>
        <w:tc>
          <w:tcPr>
            <w:tcW w:w="7633" w:type="dxa"/>
          </w:tcPr>
          <w:p w14:paraId="0AD841B3" w14:textId="77777777" w:rsidR="00C864F0" w:rsidRDefault="00001929">
            <w:pPr>
              <w:pStyle w:val="TableParagraph"/>
              <w:spacing w:line="273" w:lineRule="exact"/>
              <w:ind w:left="710"/>
              <w:rPr>
                <w:sz w:val="24"/>
              </w:rPr>
            </w:pPr>
            <w:r>
              <w:rPr>
                <w:sz w:val="24"/>
              </w:rPr>
              <w:t>Понимает,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думаем,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хотим,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чувствуем</w:t>
            </w:r>
            <w:r>
              <w:rPr>
                <w:spacing w:val="-2"/>
                <w:sz w:val="24"/>
              </w:rPr>
              <w:t xml:space="preserve"> грусть;</w:t>
            </w:r>
          </w:p>
        </w:tc>
      </w:tr>
      <w:tr w:rsidR="00C864F0" w14:paraId="77EA39C6" w14:textId="77777777">
        <w:trPr>
          <w:trHeight w:val="635"/>
        </w:trPr>
        <w:tc>
          <w:tcPr>
            <w:tcW w:w="1272" w:type="dxa"/>
          </w:tcPr>
          <w:p w14:paraId="7F05B61A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D.2.33</w:t>
            </w:r>
          </w:p>
        </w:tc>
        <w:tc>
          <w:tcPr>
            <w:tcW w:w="7633" w:type="dxa"/>
          </w:tcPr>
          <w:p w14:paraId="192812F0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Понимает,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думаем,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хотим,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чувствуем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даже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если потом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то,</w:t>
            </w:r>
          </w:p>
          <w:p w14:paraId="316B2EAC" w14:textId="77777777" w:rsidR="00C864F0" w:rsidRDefault="00001929">
            <w:pPr>
              <w:pStyle w:val="TableParagraph"/>
              <w:spacing w:before="41" w:line="240" w:lineRule="auto"/>
              <w:ind w:left="23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хотели;</w:t>
            </w:r>
          </w:p>
        </w:tc>
      </w:tr>
      <w:tr w:rsidR="00C864F0" w14:paraId="1C28EFA3" w14:textId="77777777">
        <w:trPr>
          <w:trHeight w:val="633"/>
        </w:trPr>
        <w:tc>
          <w:tcPr>
            <w:tcW w:w="1272" w:type="dxa"/>
          </w:tcPr>
          <w:p w14:paraId="6FB75118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D.2.34</w:t>
            </w:r>
          </w:p>
        </w:tc>
        <w:tc>
          <w:tcPr>
            <w:tcW w:w="7633" w:type="dxa"/>
          </w:tcPr>
          <w:p w14:paraId="66AF02C6" w14:textId="77777777" w:rsidR="00C864F0" w:rsidRDefault="00001929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Понимает,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думаем,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хотим,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испытываем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радость,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получаем</w:t>
            </w:r>
          </w:p>
          <w:p w14:paraId="630A45E9" w14:textId="77777777" w:rsidR="00C864F0" w:rsidRDefault="00001929">
            <w:pPr>
              <w:pStyle w:val="TableParagraph"/>
              <w:spacing w:before="41" w:line="240" w:lineRule="auto"/>
              <w:ind w:left="230"/>
              <w:rPr>
                <w:sz w:val="24"/>
              </w:rPr>
            </w:pPr>
            <w:r>
              <w:rPr>
                <w:sz w:val="24"/>
              </w:rPr>
              <w:t>то,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что </w:t>
            </w:r>
            <w:r>
              <w:rPr>
                <w:spacing w:val="-2"/>
                <w:sz w:val="24"/>
              </w:rPr>
              <w:t>хотели.</w:t>
            </w:r>
          </w:p>
        </w:tc>
      </w:tr>
      <w:tr w:rsidR="00C864F0" w14:paraId="0DFF9DCA" w14:textId="77777777">
        <w:trPr>
          <w:trHeight w:val="568"/>
        </w:trPr>
        <w:tc>
          <w:tcPr>
            <w:tcW w:w="1272" w:type="dxa"/>
          </w:tcPr>
          <w:p w14:paraId="697DFA95" w14:textId="77777777" w:rsidR="00C864F0" w:rsidRDefault="0000192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D.2.35</w:t>
            </w:r>
          </w:p>
        </w:tc>
        <w:tc>
          <w:tcPr>
            <w:tcW w:w="7633" w:type="dxa"/>
          </w:tcPr>
          <w:p w14:paraId="21031314" w14:textId="77777777" w:rsidR="00C864F0" w:rsidRDefault="00001929">
            <w:pPr>
              <w:pStyle w:val="TableParagraph"/>
              <w:spacing w:line="273" w:lineRule="exact"/>
              <w:ind w:left="710"/>
              <w:rPr>
                <w:sz w:val="24"/>
              </w:rPr>
            </w:pPr>
            <w:r>
              <w:rPr>
                <w:sz w:val="24"/>
              </w:rPr>
              <w:t>Использует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"нравится/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нравится"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своем</w:t>
            </w:r>
            <w:r>
              <w:rPr>
                <w:spacing w:val="-2"/>
                <w:sz w:val="24"/>
              </w:rPr>
              <w:t xml:space="preserve"> состоянии</w:t>
            </w:r>
          </w:p>
        </w:tc>
      </w:tr>
    </w:tbl>
    <w:p w14:paraId="225518B7" w14:textId="77777777" w:rsidR="00C864F0" w:rsidRDefault="00C864F0">
      <w:pPr>
        <w:pStyle w:val="a6"/>
        <w:spacing w:before="124"/>
        <w:rPr>
          <w:sz w:val="28"/>
        </w:rPr>
      </w:pPr>
    </w:p>
    <w:p w14:paraId="35A1DF26" w14:textId="77777777" w:rsidR="00C864F0" w:rsidRDefault="00C864F0">
      <w:pPr>
        <w:pStyle w:val="1"/>
        <w:tabs>
          <w:tab w:val="left" w:pos="5955"/>
        </w:tabs>
        <w:spacing w:after="0" w:line="240" w:lineRule="auto"/>
        <w:ind w:left="5596" w:firstLine="0"/>
        <w:jc w:val="left"/>
      </w:pPr>
    </w:p>
    <w:p w14:paraId="1DFA9743" w14:textId="77777777" w:rsidR="00C864F0" w:rsidRDefault="00001929">
      <w:r>
        <w:br w:type="page"/>
      </w:r>
    </w:p>
    <w:p w14:paraId="3189B2BE" w14:textId="77777777" w:rsidR="00C864F0" w:rsidRDefault="00001929">
      <w:pPr>
        <w:pStyle w:val="1"/>
        <w:tabs>
          <w:tab w:val="left" w:pos="5955"/>
        </w:tabs>
        <w:spacing w:after="0" w:line="240" w:lineRule="auto"/>
        <w:ind w:left="1861" w:hangingChars="662" w:hanging="1861"/>
        <w:jc w:val="center"/>
      </w:pPr>
      <w:r>
        <w:lastRenderedPageBreak/>
        <w:t>Тематическое</w:t>
      </w:r>
      <w:r>
        <w:rPr>
          <w:spacing w:val="-7"/>
        </w:rPr>
        <w:t xml:space="preserve"> </w:t>
      </w:r>
      <w:r>
        <w:rPr>
          <w:spacing w:val="-2"/>
        </w:rPr>
        <w:t>планирование</w:t>
      </w:r>
    </w:p>
    <w:tbl>
      <w:tblPr>
        <w:tblpPr w:leftFromText="180" w:rightFromText="180" w:vertAnchor="text" w:horzAnchor="page" w:tblpX="527" w:tblpY="642"/>
        <w:tblOverlap w:val="never"/>
        <w:tblW w:w="108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7"/>
        <w:gridCol w:w="4704"/>
        <w:gridCol w:w="4555"/>
      </w:tblGrid>
      <w:tr w:rsidR="00C864F0" w14:paraId="7E293E25" w14:textId="77777777">
        <w:trPr>
          <w:trHeight w:val="357"/>
        </w:trPr>
        <w:tc>
          <w:tcPr>
            <w:tcW w:w="1637" w:type="dxa"/>
          </w:tcPr>
          <w:p w14:paraId="0A9AEEDB" w14:textId="77777777" w:rsidR="00C864F0" w:rsidRDefault="00001929">
            <w:pPr>
              <w:pStyle w:val="TableParagraph"/>
              <w:spacing w:line="275" w:lineRule="exact"/>
              <w:ind w:left="45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4704" w:type="dxa"/>
          </w:tcPr>
          <w:p w14:paraId="74C9F423" w14:textId="77777777" w:rsidR="00C864F0" w:rsidRDefault="00001929">
            <w:pPr>
              <w:pStyle w:val="TableParagraph"/>
              <w:spacing w:line="275" w:lineRule="exact"/>
              <w:ind w:left="2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раздела</w:t>
            </w:r>
          </w:p>
        </w:tc>
        <w:tc>
          <w:tcPr>
            <w:tcW w:w="4555" w:type="dxa"/>
          </w:tcPr>
          <w:p w14:paraId="02A7E5D8" w14:textId="77777777" w:rsidR="00C864F0" w:rsidRDefault="00001929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</w:tr>
      <w:tr w:rsidR="00C864F0" w14:paraId="45B4E2FA" w14:textId="77777777">
        <w:trPr>
          <w:trHeight w:val="359"/>
        </w:trPr>
        <w:tc>
          <w:tcPr>
            <w:tcW w:w="1637" w:type="dxa"/>
          </w:tcPr>
          <w:p w14:paraId="0F4217DE" w14:textId="77777777" w:rsidR="00C864F0" w:rsidRDefault="00001929">
            <w:pPr>
              <w:pStyle w:val="TableParagraph"/>
              <w:spacing w:line="273" w:lineRule="exact"/>
              <w:ind w:left="424"/>
              <w:rPr>
                <w:sz w:val="24"/>
              </w:rPr>
            </w:pPr>
            <w:r>
              <w:rPr>
                <w:spacing w:val="-10"/>
                <w:sz w:val="24"/>
              </w:rPr>
              <w:t>I</w:t>
            </w:r>
          </w:p>
        </w:tc>
        <w:tc>
          <w:tcPr>
            <w:tcW w:w="4704" w:type="dxa"/>
          </w:tcPr>
          <w:p w14:paraId="759A64F4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Диагностический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этап</w:t>
            </w:r>
          </w:p>
        </w:tc>
        <w:tc>
          <w:tcPr>
            <w:tcW w:w="4555" w:type="dxa"/>
            <w:vMerge w:val="restart"/>
          </w:tcPr>
          <w:p w14:paraId="3F1FE585" w14:textId="77777777" w:rsidR="00C864F0" w:rsidRDefault="00001929">
            <w:pPr>
              <w:pStyle w:val="TableParagraph"/>
              <w:spacing w:line="240" w:lineRule="auto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Наполняемость содержания курса и распределение количества часов, отведенных на развитие вербальной и невербальной коммуникации, моделирование и </w:t>
            </w:r>
            <w:r>
              <w:rPr>
                <w:sz w:val="24"/>
              </w:rPr>
              <w:t>разыгрывание типичных жизненных ситуаций, производится специалистами, исходя из индивидуальных потребностей обучающихся.</w:t>
            </w:r>
          </w:p>
        </w:tc>
      </w:tr>
      <w:tr w:rsidR="00C864F0" w14:paraId="2859CB22" w14:textId="77777777">
        <w:trPr>
          <w:trHeight w:val="359"/>
        </w:trPr>
        <w:tc>
          <w:tcPr>
            <w:tcW w:w="1637" w:type="dxa"/>
          </w:tcPr>
          <w:p w14:paraId="47746B7C" w14:textId="77777777" w:rsidR="00C864F0" w:rsidRDefault="00001929">
            <w:pPr>
              <w:pStyle w:val="TableParagraph"/>
              <w:ind w:left="424"/>
              <w:rPr>
                <w:sz w:val="24"/>
              </w:rPr>
            </w:pPr>
            <w:r>
              <w:rPr>
                <w:spacing w:val="-5"/>
                <w:sz w:val="24"/>
              </w:rPr>
              <w:t>II</w:t>
            </w:r>
          </w:p>
        </w:tc>
        <w:tc>
          <w:tcPr>
            <w:tcW w:w="4704" w:type="dxa"/>
          </w:tcPr>
          <w:p w14:paraId="584C45A5" w14:textId="77777777" w:rsidR="00C864F0" w:rsidRDefault="000019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Коррекционный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этап</w:t>
            </w:r>
          </w:p>
        </w:tc>
        <w:tc>
          <w:tcPr>
            <w:tcW w:w="4555" w:type="dxa"/>
            <w:vMerge/>
            <w:tcBorders>
              <w:top w:val="nil"/>
            </w:tcBorders>
          </w:tcPr>
          <w:p w14:paraId="01189D5E" w14:textId="77777777" w:rsidR="00C864F0" w:rsidRDefault="00C864F0">
            <w:pPr>
              <w:rPr>
                <w:sz w:val="2"/>
                <w:szCs w:val="2"/>
              </w:rPr>
            </w:pPr>
          </w:p>
        </w:tc>
      </w:tr>
      <w:tr w:rsidR="00C864F0" w14:paraId="61CC00A3" w14:textId="77777777">
        <w:trPr>
          <w:trHeight w:val="359"/>
        </w:trPr>
        <w:tc>
          <w:tcPr>
            <w:tcW w:w="1637" w:type="dxa"/>
          </w:tcPr>
          <w:p w14:paraId="17D2A2BC" w14:textId="77777777" w:rsidR="00C864F0" w:rsidRDefault="00001929">
            <w:pPr>
              <w:pStyle w:val="TableParagraph"/>
              <w:ind w:left="424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704" w:type="dxa"/>
          </w:tcPr>
          <w:p w14:paraId="06B9BAF0" w14:textId="77777777" w:rsidR="00C864F0" w:rsidRDefault="000019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дезадаптивных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поведения.</w:t>
            </w:r>
          </w:p>
        </w:tc>
        <w:tc>
          <w:tcPr>
            <w:tcW w:w="4555" w:type="dxa"/>
            <w:vMerge/>
            <w:tcBorders>
              <w:top w:val="nil"/>
            </w:tcBorders>
          </w:tcPr>
          <w:p w14:paraId="1E454099" w14:textId="77777777" w:rsidR="00C864F0" w:rsidRDefault="00C864F0">
            <w:pPr>
              <w:rPr>
                <w:sz w:val="2"/>
                <w:szCs w:val="2"/>
              </w:rPr>
            </w:pPr>
          </w:p>
        </w:tc>
      </w:tr>
      <w:tr w:rsidR="00C864F0" w14:paraId="43637A08" w14:textId="77777777">
        <w:trPr>
          <w:trHeight w:val="357"/>
        </w:trPr>
        <w:tc>
          <w:tcPr>
            <w:tcW w:w="1637" w:type="dxa"/>
          </w:tcPr>
          <w:p w14:paraId="6A41679C" w14:textId="77777777" w:rsidR="00C864F0" w:rsidRDefault="00001929">
            <w:pPr>
              <w:pStyle w:val="TableParagraph"/>
              <w:ind w:left="424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704" w:type="dxa"/>
          </w:tcPr>
          <w:p w14:paraId="6A30AD87" w14:textId="77777777" w:rsidR="00C864F0" w:rsidRDefault="000019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</w:tc>
        <w:tc>
          <w:tcPr>
            <w:tcW w:w="4555" w:type="dxa"/>
            <w:vMerge/>
            <w:tcBorders>
              <w:top w:val="nil"/>
            </w:tcBorders>
          </w:tcPr>
          <w:p w14:paraId="687DF66C" w14:textId="77777777" w:rsidR="00C864F0" w:rsidRDefault="00C864F0">
            <w:pPr>
              <w:rPr>
                <w:sz w:val="2"/>
                <w:szCs w:val="2"/>
              </w:rPr>
            </w:pPr>
          </w:p>
        </w:tc>
      </w:tr>
      <w:tr w:rsidR="00C864F0" w14:paraId="63C8F290" w14:textId="77777777">
        <w:trPr>
          <w:trHeight w:val="342"/>
        </w:trPr>
        <w:tc>
          <w:tcPr>
            <w:tcW w:w="1637" w:type="dxa"/>
          </w:tcPr>
          <w:p w14:paraId="5A4D54DA" w14:textId="77777777" w:rsidR="00C864F0" w:rsidRDefault="00001929">
            <w:pPr>
              <w:pStyle w:val="TableParagraph"/>
              <w:spacing w:line="273" w:lineRule="exact"/>
              <w:ind w:left="424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704" w:type="dxa"/>
          </w:tcPr>
          <w:p w14:paraId="63BD2821" w14:textId="77777777" w:rsidR="00C864F0" w:rsidRDefault="0000192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сферы.</w:t>
            </w:r>
          </w:p>
        </w:tc>
        <w:tc>
          <w:tcPr>
            <w:tcW w:w="4555" w:type="dxa"/>
            <w:vMerge/>
            <w:tcBorders>
              <w:top w:val="nil"/>
            </w:tcBorders>
          </w:tcPr>
          <w:p w14:paraId="6AB95A45" w14:textId="77777777" w:rsidR="00C864F0" w:rsidRDefault="00C864F0">
            <w:pPr>
              <w:rPr>
                <w:sz w:val="2"/>
                <w:szCs w:val="2"/>
              </w:rPr>
            </w:pPr>
          </w:p>
        </w:tc>
      </w:tr>
      <w:tr w:rsidR="00C864F0" w14:paraId="64F0BA39" w14:textId="77777777">
        <w:trPr>
          <w:trHeight w:val="359"/>
        </w:trPr>
        <w:tc>
          <w:tcPr>
            <w:tcW w:w="1637" w:type="dxa"/>
          </w:tcPr>
          <w:p w14:paraId="2F0E74ED" w14:textId="77777777" w:rsidR="00C864F0" w:rsidRDefault="00001929">
            <w:pPr>
              <w:pStyle w:val="TableParagraph"/>
              <w:ind w:left="424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704" w:type="dxa"/>
          </w:tcPr>
          <w:p w14:paraId="58A8702D" w14:textId="77777777" w:rsidR="00C864F0" w:rsidRDefault="000019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сферы.</w:t>
            </w:r>
          </w:p>
        </w:tc>
        <w:tc>
          <w:tcPr>
            <w:tcW w:w="4555" w:type="dxa"/>
            <w:vMerge/>
            <w:tcBorders>
              <w:top w:val="nil"/>
            </w:tcBorders>
          </w:tcPr>
          <w:p w14:paraId="50E46482" w14:textId="77777777" w:rsidR="00C864F0" w:rsidRDefault="00C864F0">
            <w:pPr>
              <w:rPr>
                <w:sz w:val="2"/>
                <w:szCs w:val="2"/>
              </w:rPr>
            </w:pPr>
          </w:p>
        </w:tc>
      </w:tr>
      <w:tr w:rsidR="00C864F0" w14:paraId="6B3C8F5E" w14:textId="77777777">
        <w:trPr>
          <w:trHeight w:val="359"/>
        </w:trPr>
        <w:tc>
          <w:tcPr>
            <w:tcW w:w="6341" w:type="dxa"/>
            <w:gridSpan w:val="2"/>
            <w:shd w:val="clear" w:color="auto" w:fill="E7E6E6"/>
          </w:tcPr>
          <w:p w14:paraId="0225053C" w14:textId="77777777" w:rsidR="00C864F0" w:rsidRDefault="00001929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1-е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классы</w:t>
            </w:r>
          </w:p>
        </w:tc>
        <w:tc>
          <w:tcPr>
            <w:tcW w:w="4555" w:type="dxa"/>
            <w:shd w:val="clear" w:color="auto" w:fill="E7E6E6"/>
          </w:tcPr>
          <w:p w14:paraId="6146912E" w14:textId="77777777" w:rsidR="00C864F0" w:rsidRDefault="00001929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66</w:t>
            </w:r>
          </w:p>
        </w:tc>
      </w:tr>
      <w:tr w:rsidR="00C864F0" w14:paraId="4A8A1A95" w14:textId="77777777">
        <w:trPr>
          <w:trHeight w:val="359"/>
        </w:trPr>
        <w:tc>
          <w:tcPr>
            <w:tcW w:w="6341" w:type="dxa"/>
            <w:gridSpan w:val="2"/>
            <w:shd w:val="clear" w:color="auto" w:fill="E7E6E6"/>
          </w:tcPr>
          <w:p w14:paraId="0D54EB15" w14:textId="77777777" w:rsidR="00C864F0" w:rsidRDefault="00001929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2-4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классы</w:t>
            </w:r>
          </w:p>
        </w:tc>
        <w:tc>
          <w:tcPr>
            <w:tcW w:w="4555" w:type="dxa"/>
            <w:shd w:val="clear" w:color="auto" w:fill="E7E6E6"/>
          </w:tcPr>
          <w:p w14:paraId="0DCB47B1" w14:textId="77777777" w:rsidR="00C864F0" w:rsidRDefault="00001929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68</w:t>
            </w:r>
          </w:p>
        </w:tc>
      </w:tr>
    </w:tbl>
    <w:p w14:paraId="2F2A9255" w14:textId="77777777" w:rsidR="00C864F0" w:rsidRDefault="00C864F0">
      <w:pPr>
        <w:pStyle w:val="a6"/>
        <w:spacing w:before="11"/>
        <w:rPr>
          <w:b/>
          <w:sz w:val="14"/>
        </w:rPr>
      </w:pPr>
    </w:p>
    <w:p w14:paraId="0F3C964E" w14:textId="77777777" w:rsidR="00C864F0" w:rsidRDefault="00C864F0">
      <w:pPr>
        <w:pStyle w:val="a6"/>
        <w:spacing w:before="24"/>
      </w:pPr>
    </w:p>
    <w:p w14:paraId="225EF67E" w14:textId="77777777" w:rsidR="00C864F0" w:rsidRDefault="0000192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3023168B" w14:textId="77777777" w:rsidR="00C864F0" w:rsidRDefault="00001929">
      <w:pPr>
        <w:pStyle w:val="a6"/>
        <w:jc w:val="center"/>
        <w:rPr>
          <w:b/>
          <w:bCs/>
          <w:sz w:val="28"/>
        </w:rPr>
      </w:pPr>
      <w:r>
        <w:rPr>
          <w:b/>
          <w:bCs/>
          <w:sz w:val="28"/>
          <w:szCs w:val="28"/>
        </w:rPr>
        <w:lastRenderedPageBreak/>
        <w:t>5.</w:t>
      </w:r>
      <w:r>
        <w:rPr>
          <w:b/>
          <w:bCs/>
          <w:sz w:val="28"/>
          <w:szCs w:val="28"/>
        </w:rPr>
        <w:t>Методическое обеспечение программы</w:t>
      </w:r>
    </w:p>
    <w:p w14:paraId="4D249302" w14:textId="77777777" w:rsidR="00C864F0" w:rsidRDefault="00C864F0">
      <w:pPr>
        <w:pStyle w:val="a6"/>
        <w:spacing w:before="133"/>
        <w:rPr>
          <w:b/>
          <w:sz w:val="28"/>
        </w:rPr>
      </w:pPr>
    </w:p>
    <w:p w14:paraId="0F289CA1" w14:textId="77777777" w:rsidR="00C864F0" w:rsidRDefault="00001929">
      <w:pPr>
        <w:pStyle w:val="a9"/>
        <w:numPr>
          <w:ilvl w:val="0"/>
          <w:numId w:val="11"/>
        </w:numPr>
        <w:tabs>
          <w:tab w:val="left" w:pos="848"/>
        </w:tabs>
        <w:spacing w:after="0" w:line="240" w:lineRule="auto"/>
        <w:ind w:left="0" w:firstLineChars="200" w:firstLine="480"/>
        <w:jc w:val="both"/>
        <w:rPr>
          <w:sz w:val="24"/>
        </w:rPr>
      </w:pPr>
      <w:r>
        <w:rPr>
          <w:sz w:val="24"/>
        </w:rPr>
        <w:t xml:space="preserve">Загуменная О.В., </w:t>
      </w:r>
      <w:proofErr w:type="spellStart"/>
      <w:r>
        <w:rPr>
          <w:sz w:val="24"/>
        </w:rPr>
        <w:t>Белялова</w:t>
      </w:r>
      <w:proofErr w:type="spellEnd"/>
      <w:r>
        <w:rPr>
          <w:sz w:val="24"/>
        </w:rPr>
        <w:t xml:space="preserve"> О.А., Береславская М.И., </w:t>
      </w:r>
      <w:proofErr w:type="spellStart"/>
      <w:r>
        <w:rPr>
          <w:sz w:val="24"/>
        </w:rPr>
        <w:t>Богорад</w:t>
      </w:r>
      <w:proofErr w:type="spellEnd"/>
      <w:r>
        <w:rPr>
          <w:sz w:val="24"/>
        </w:rPr>
        <w:t xml:space="preserve"> П.Л., </w:t>
      </w:r>
      <w:proofErr w:type="spellStart"/>
      <w:r>
        <w:rPr>
          <w:sz w:val="24"/>
        </w:rPr>
        <w:t>Стальмахович</w:t>
      </w:r>
      <w:proofErr w:type="spellEnd"/>
      <w:r>
        <w:rPr>
          <w:sz w:val="24"/>
        </w:rPr>
        <w:t xml:space="preserve"> О.В., Чистякова Л.А. </w:t>
      </w:r>
      <w:r>
        <w:rPr>
          <w:sz w:val="24"/>
        </w:rPr>
        <w:t>Реализация ФГОС начального общего образования обучающихся с ограниченными возможностями здоровья в организациях, осуществляющих обучение детей с расстройствами аутистического спектра. Методическое пособие.</w:t>
      </w:r>
      <w:r>
        <w:rPr>
          <w:spacing w:val="40"/>
          <w:sz w:val="24"/>
        </w:rPr>
        <w:t xml:space="preserve"> </w:t>
      </w:r>
      <w:r>
        <w:rPr>
          <w:sz w:val="24"/>
        </w:rPr>
        <w:t>Реализация Федерального государственного образоват</w:t>
      </w:r>
      <w:r>
        <w:rPr>
          <w:sz w:val="24"/>
        </w:rPr>
        <w:t>ельного стандарта</w:t>
      </w:r>
      <w:r>
        <w:rPr>
          <w:spacing w:val="-7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7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организациях,</w:t>
      </w:r>
      <w:r>
        <w:rPr>
          <w:spacing w:val="-7"/>
          <w:sz w:val="24"/>
        </w:rPr>
        <w:t xml:space="preserve"> </w:t>
      </w:r>
      <w:r>
        <w:rPr>
          <w:sz w:val="24"/>
        </w:rPr>
        <w:t>осуществляющих обучение детей с расстройствами аутистического спектра. Методическое пособие / Под общ. ред. Хаустова А.В. М.: ФРЦ ФГБОУ ВО МГ</w:t>
      </w:r>
      <w:r>
        <w:rPr>
          <w:sz w:val="24"/>
        </w:rPr>
        <w:t>ППУ, 2017. 141 с.</w:t>
      </w:r>
    </w:p>
    <w:p w14:paraId="240D8B5B" w14:textId="77777777" w:rsidR="00C864F0" w:rsidRDefault="00001929">
      <w:pPr>
        <w:pStyle w:val="a9"/>
        <w:numPr>
          <w:ilvl w:val="0"/>
          <w:numId w:val="11"/>
        </w:numPr>
        <w:tabs>
          <w:tab w:val="left" w:pos="848"/>
        </w:tabs>
        <w:spacing w:after="0" w:line="240" w:lineRule="auto"/>
        <w:ind w:left="0" w:firstLineChars="200" w:firstLine="480"/>
        <w:jc w:val="both"/>
        <w:rPr>
          <w:sz w:val="24"/>
        </w:rPr>
      </w:pPr>
      <w:proofErr w:type="spellStart"/>
      <w:r>
        <w:rPr>
          <w:sz w:val="24"/>
        </w:rPr>
        <w:t>Манелис</w:t>
      </w:r>
      <w:proofErr w:type="spellEnd"/>
      <w:r>
        <w:rPr>
          <w:sz w:val="24"/>
        </w:rPr>
        <w:t xml:space="preserve"> Н.Г., Аксенова Е.И., </w:t>
      </w:r>
      <w:proofErr w:type="spellStart"/>
      <w:r>
        <w:rPr>
          <w:sz w:val="24"/>
        </w:rPr>
        <w:t>Богорад</w:t>
      </w:r>
      <w:proofErr w:type="spellEnd"/>
      <w:r>
        <w:rPr>
          <w:sz w:val="24"/>
        </w:rPr>
        <w:t xml:space="preserve"> П.Л., Волгина Н.Н., Загуменная О.В., Калабухова А.А., </w:t>
      </w:r>
      <w:proofErr w:type="spellStart"/>
      <w:r>
        <w:rPr>
          <w:sz w:val="24"/>
        </w:rPr>
        <w:t>Панцырь</w:t>
      </w:r>
      <w:proofErr w:type="spellEnd"/>
      <w:r>
        <w:rPr>
          <w:sz w:val="24"/>
        </w:rPr>
        <w:t xml:space="preserve"> С.Н., </w:t>
      </w:r>
      <w:proofErr w:type="spellStart"/>
      <w:r>
        <w:rPr>
          <w:sz w:val="24"/>
        </w:rPr>
        <w:t>Феррои</w:t>
      </w:r>
      <w:proofErr w:type="spellEnd"/>
      <w:r>
        <w:rPr>
          <w:sz w:val="24"/>
        </w:rPr>
        <w:t xml:space="preserve"> Л.М. Формирование жизненных компетенций у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обучающихся с расстройствами аутистического спектра. Методическое пособие / Под общ.</w:t>
      </w:r>
      <w:r>
        <w:rPr>
          <w:sz w:val="24"/>
        </w:rPr>
        <w:t xml:space="preserve"> ред. Хаустова А.В. М.: ФРЦ ФГБОУ ВО МГППУ, 2016. 57 с</w:t>
      </w:r>
    </w:p>
    <w:p w14:paraId="36A7E4BF" w14:textId="77777777" w:rsidR="00C864F0" w:rsidRDefault="00001929">
      <w:pPr>
        <w:pStyle w:val="a9"/>
        <w:numPr>
          <w:ilvl w:val="0"/>
          <w:numId w:val="11"/>
        </w:numPr>
        <w:tabs>
          <w:tab w:val="left" w:pos="848"/>
        </w:tabs>
        <w:spacing w:after="0" w:line="240" w:lineRule="auto"/>
        <w:ind w:left="0" w:firstLineChars="200" w:firstLine="480"/>
        <w:jc w:val="both"/>
        <w:rPr>
          <w:sz w:val="24"/>
        </w:rPr>
      </w:pPr>
      <w:r>
        <w:rPr>
          <w:sz w:val="24"/>
        </w:rPr>
        <w:t>Модель комплексного сопровождения детей с тяжелыми множественными нарушениями развития, в том числе с расстройствами аутистического спектра [Текст</w:t>
      </w:r>
      <w:proofErr w:type="gramStart"/>
      <w:r>
        <w:rPr>
          <w:sz w:val="24"/>
        </w:rPr>
        <w:t>] :</w:t>
      </w:r>
      <w:proofErr w:type="gramEnd"/>
      <w:r>
        <w:rPr>
          <w:sz w:val="24"/>
        </w:rPr>
        <w:t xml:space="preserve"> методическое пособие / Урал. гос. пед. ун-т ; авт.-</w:t>
      </w:r>
      <w:r>
        <w:rPr>
          <w:sz w:val="24"/>
        </w:rPr>
        <w:t xml:space="preserve">сост. И. А. Филатова, Е. В. </w:t>
      </w:r>
      <w:proofErr w:type="spellStart"/>
      <w:r>
        <w:rPr>
          <w:sz w:val="24"/>
        </w:rPr>
        <w:t>Каракулова</w:t>
      </w:r>
      <w:proofErr w:type="spellEnd"/>
      <w:r>
        <w:rPr>
          <w:sz w:val="24"/>
        </w:rPr>
        <w:t>. – Екатеринбург: [б. и.], 2017. – 287 с.</w:t>
      </w:r>
    </w:p>
    <w:p w14:paraId="61FF4030" w14:textId="77777777" w:rsidR="00C864F0" w:rsidRDefault="00C864F0">
      <w:pPr>
        <w:spacing w:after="0" w:line="240" w:lineRule="auto"/>
        <w:ind w:firstLineChars="200" w:firstLine="440"/>
        <w:jc w:val="both"/>
      </w:pPr>
    </w:p>
    <w:p w14:paraId="184E523F" w14:textId="77777777" w:rsidR="00C864F0" w:rsidRDefault="00C864F0"/>
    <w:p w14:paraId="0FB60871" w14:textId="77777777" w:rsidR="00C864F0" w:rsidRDefault="00C864F0"/>
    <w:sectPr w:rsidR="00C864F0">
      <w:footerReference w:type="default" r:id="rId9"/>
      <w:pgSz w:w="11906" w:h="16838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8A34D" w14:textId="77777777" w:rsidR="00001929" w:rsidRDefault="00001929">
      <w:pPr>
        <w:spacing w:line="240" w:lineRule="auto"/>
      </w:pPr>
      <w:r>
        <w:separator/>
      </w:r>
    </w:p>
  </w:endnote>
  <w:endnote w:type="continuationSeparator" w:id="0">
    <w:p w14:paraId="333EA493" w14:textId="77777777" w:rsidR="00001929" w:rsidRDefault="000019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CE833" w14:textId="77777777" w:rsidR="00C864F0" w:rsidRDefault="00001929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81F68DD" wp14:editId="4806D5B4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Текстовое пол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4A236A0" w14:textId="77777777" w:rsidR="00C864F0" w:rsidRDefault="00001929">
                          <w:pPr>
                            <w:pStyle w:val="a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1F68DD" id="_x0000_t202" coordsize="21600,21600" o:spt="202" path="m,l,21600r21600,l21600,xe">
              <v:stroke joinstyle="miter"/>
              <v:path gradientshapeok="t" o:connecttype="rect"/>
            </v:shapetype>
            <v:shape id="Текстовое поле 2" o:spid="_x0000_s1026" type="#_x0000_t202" style="position:absolute;margin-left:92.8pt;margin-top:0;width:2in;height:2in;z-index:251661312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" filled="f" fillcolor="white [3201]" stroked="f" strokeweight=".5pt">
              <v:textbox style="mso-fit-shape-to-text:t" inset="0,0,0,0">
                <w:txbxContent>
                  <w:p w14:paraId="14A236A0" w14:textId="77777777" w:rsidR="00C864F0" w:rsidRDefault="00001929">
                    <w:pPr>
                      <w:pStyle w:val="a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AF9E" w14:textId="77777777" w:rsidR="00C864F0" w:rsidRDefault="00001929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941380D" wp14:editId="66102682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Текстовое поле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97E97B0" w14:textId="77777777" w:rsidR="00C864F0" w:rsidRDefault="00001929">
                          <w:pPr>
                            <w:pStyle w:val="a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41380D" id="_x0000_t202" coordsize="21600,21600" o:spt="202" path="m,l,21600r21600,l21600,xe">
              <v:stroke joinstyle="miter"/>
              <v:path gradientshapeok="t" o:connecttype="rect"/>
            </v:shapetype>
            <v:shape id="Текстовое поле 3" o:spid="_x0000_s1027" type="#_x0000_t202" style="position:absolute;margin-left:92.8pt;margin-top:0;width:2in;height:2in;z-index:251660288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" filled="f" stroked="f" strokeweight=".5pt">
              <v:textbox style="mso-fit-shape-to-text:t" inset="0,0,0,0">
                <w:txbxContent>
                  <w:p w14:paraId="297E97B0" w14:textId="77777777" w:rsidR="00C864F0" w:rsidRDefault="00001929">
                    <w:pPr>
                      <w:pStyle w:val="a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4CAE0" w14:textId="77777777" w:rsidR="00001929" w:rsidRDefault="00001929">
      <w:pPr>
        <w:spacing w:after="0"/>
      </w:pPr>
      <w:r>
        <w:separator/>
      </w:r>
    </w:p>
  </w:footnote>
  <w:footnote w:type="continuationSeparator" w:id="0">
    <w:p w14:paraId="7A65AD08" w14:textId="77777777" w:rsidR="00001929" w:rsidRDefault="0000192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239341B"/>
    <w:multiLevelType w:val="multilevel"/>
    <w:tmpl w:val="9239341B"/>
    <w:lvl w:ilvl="0">
      <w:numFmt w:val="bullet"/>
      <w:lvlText w:val="●"/>
      <w:lvlJc w:val="left"/>
      <w:pPr>
        <w:ind w:left="1157" w:hanging="4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2372" w:hanging="44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584" w:hanging="44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96" w:hanging="44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08" w:hanging="44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20" w:hanging="44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432" w:hanging="44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644" w:hanging="44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856" w:hanging="447"/>
      </w:pPr>
      <w:rPr>
        <w:rFonts w:hint="default"/>
        <w:lang w:val="ru-RU" w:eastAsia="en-US" w:bidi="ar-SA"/>
      </w:rPr>
    </w:lvl>
  </w:abstractNum>
  <w:abstractNum w:abstractNumId="1" w15:restartNumberingAfterBreak="0">
    <w:nsid w:val="A874BD16"/>
    <w:multiLevelType w:val="multilevel"/>
    <w:tmpl w:val="A874BD1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" w15:restartNumberingAfterBreak="0">
    <w:nsid w:val="B5E306ED"/>
    <w:multiLevelType w:val="multilevel"/>
    <w:tmpl w:val="B5E306ED"/>
    <w:lvl w:ilvl="0">
      <w:numFmt w:val="bullet"/>
      <w:lvlText w:val=""/>
      <w:lvlJc w:val="left"/>
      <w:pPr>
        <w:ind w:left="1221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2597" w:hanging="36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975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52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730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108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485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863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241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BF205925"/>
    <w:multiLevelType w:val="multilevel"/>
    <w:tmpl w:val="BF205925"/>
    <w:lvl w:ilvl="0">
      <w:numFmt w:val="bullet"/>
      <w:lvlText w:val=""/>
      <w:lvlJc w:val="left"/>
      <w:pPr>
        <w:ind w:left="8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2273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687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10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514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28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34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755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69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CF092B84"/>
    <w:multiLevelType w:val="multilevel"/>
    <w:tmpl w:val="CF092B84"/>
    <w:lvl w:ilvl="0">
      <w:numFmt w:val="bullet"/>
      <w:lvlText w:val=""/>
      <w:lvlJc w:val="left"/>
      <w:pPr>
        <w:ind w:left="860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>
      <w:numFmt w:val="bullet"/>
      <w:lvlText w:val="•"/>
      <w:lvlJc w:val="left"/>
      <w:pPr>
        <w:ind w:left="2273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687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10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514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28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34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755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69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0248C179"/>
    <w:multiLevelType w:val="multilevel"/>
    <w:tmpl w:val="0248C179"/>
    <w:lvl w:ilvl="0">
      <w:numFmt w:val="bullet"/>
      <w:lvlText w:val="●"/>
      <w:lvlJc w:val="left"/>
      <w:pPr>
        <w:ind w:left="1157" w:hanging="4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2372" w:hanging="44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584" w:hanging="44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96" w:hanging="44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08" w:hanging="44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20" w:hanging="44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432" w:hanging="44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644" w:hanging="44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856" w:hanging="447"/>
      </w:pPr>
      <w:rPr>
        <w:rFonts w:hint="default"/>
        <w:lang w:val="ru-RU" w:eastAsia="en-US" w:bidi="ar-SA"/>
      </w:rPr>
    </w:lvl>
  </w:abstractNum>
  <w:abstractNum w:abstractNumId="6" w15:restartNumberingAfterBreak="0">
    <w:nsid w:val="03D62ECE"/>
    <w:multiLevelType w:val="multilevel"/>
    <w:tmpl w:val="03D62ECE"/>
    <w:lvl w:ilvl="0">
      <w:start w:val="1"/>
      <w:numFmt w:val="decimal"/>
      <w:lvlText w:val="%1."/>
      <w:lvlJc w:val="left"/>
      <w:pPr>
        <w:ind w:left="500" w:hanging="240"/>
        <w:jc w:val="righ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ind w:left="8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30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0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7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42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1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28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854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25B654F3"/>
    <w:multiLevelType w:val="multilevel"/>
    <w:tmpl w:val="25B654F3"/>
    <w:lvl w:ilvl="0">
      <w:numFmt w:val="bullet"/>
      <w:lvlText w:val="●"/>
      <w:lvlJc w:val="left"/>
      <w:pPr>
        <w:ind w:left="1157" w:hanging="4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2372" w:hanging="44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584" w:hanging="44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96" w:hanging="44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08" w:hanging="44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20" w:hanging="44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432" w:hanging="44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644" w:hanging="44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856" w:hanging="447"/>
      </w:pPr>
      <w:rPr>
        <w:rFonts w:hint="default"/>
        <w:lang w:val="ru-RU" w:eastAsia="en-US" w:bidi="ar-SA"/>
      </w:rPr>
    </w:lvl>
  </w:abstractNum>
  <w:abstractNum w:abstractNumId="8" w15:restartNumberingAfterBreak="0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921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ind w:left="8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84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48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1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76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4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30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868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5A241D34"/>
    <w:multiLevelType w:val="multilevel"/>
    <w:tmpl w:val="5A241D34"/>
    <w:lvl w:ilvl="0">
      <w:start w:val="1"/>
      <w:numFmt w:val="decimal"/>
      <w:lvlText w:val="%1."/>
      <w:lvlJc w:val="left"/>
      <w:pPr>
        <w:ind w:left="848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255" w:hanging="425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671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86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502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18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333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749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65" w:hanging="425"/>
      </w:pPr>
      <w:rPr>
        <w:rFonts w:hint="default"/>
        <w:lang w:val="ru-RU" w:eastAsia="en-US" w:bidi="ar-SA"/>
      </w:rPr>
    </w:lvl>
  </w:abstractNum>
  <w:abstractNum w:abstractNumId="10" w15:restartNumberingAfterBreak="0">
    <w:nsid w:val="72183CF9"/>
    <w:multiLevelType w:val="multilevel"/>
    <w:tmpl w:val="72183CF9"/>
    <w:lvl w:ilvl="0">
      <w:numFmt w:val="bullet"/>
      <w:lvlText w:val="●"/>
      <w:lvlJc w:val="left"/>
      <w:pPr>
        <w:ind w:left="1157" w:hanging="4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2372" w:hanging="44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584" w:hanging="44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96" w:hanging="44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08" w:hanging="44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20" w:hanging="44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432" w:hanging="44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644" w:hanging="44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856" w:hanging="447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7"/>
  </w:num>
  <w:num w:numId="8">
    <w:abstractNumId w:val="10"/>
  </w:num>
  <w:num w:numId="9">
    <w:abstractNumId w:val="5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rawingGridVerticalSpacing w:val="156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64F0"/>
    <w:rsid w:val="00001929"/>
    <w:rsid w:val="00662CF9"/>
    <w:rsid w:val="00C864F0"/>
    <w:rsid w:val="19443C5D"/>
    <w:rsid w:val="1E1003B0"/>
    <w:rsid w:val="5ADF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2C232D4C"/>
  <w15:docId w15:val="{8F83D9A3-C7F0-40CD-A121-95D7E2F95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uiPriority w:val="1"/>
    <w:qFormat/>
    <w:pPr>
      <w:spacing w:before="1"/>
      <w:ind w:left="2396" w:hanging="359"/>
      <w:jc w:val="both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/>
      <w:u w:val="single"/>
    </w:rPr>
  </w:style>
  <w:style w:type="character" w:styleId="a4">
    <w:name w:val="Strong"/>
    <w:basedOn w:val="a0"/>
    <w:qFormat/>
    <w:rPr>
      <w:b/>
      <w:bCs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styleId="a6">
    <w:name w:val="Body Text"/>
    <w:basedOn w:val="a"/>
    <w:uiPriority w:val="1"/>
    <w:qFormat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</w:p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1"/>
    <w:qFormat/>
    <w:pPr>
      <w:ind w:left="860" w:hanging="360"/>
    </w:pPr>
    <w:rPr>
      <w:rFonts w:ascii="Times New Roman" w:eastAsia="Times New Roman" w:hAnsi="Times New Roman"/>
    </w:rPr>
  </w:style>
  <w:style w:type="paragraph" w:customStyle="1" w:styleId="TableParagraph">
    <w:name w:val="Table Paragraph"/>
    <w:basedOn w:val="a"/>
    <w:uiPriority w:val="1"/>
    <w:qFormat/>
    <w:pPr>
      <w:spacing w:line="270" w:lineRule="exact"/>
      <w:ind w:left="110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26</Pages>
  <Words>6355</Words>
  <Characters>36224</Characters>
  <Application>Microsoft Office Word</Application>
  <DocSecurity>0</DocSecurity>
  <Lines>301</Lines>
  <Paragraphs>84</Paragraphs>
  <ScaleCrop>false</ScaleCrop>
  <Company/>
  <LinksUpToDate>false</LinksUpToDate>
  <CharactersWithSpaces>42495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2025-12-10T00:17:00Z</cp:lastPrinted>
  <dcterms:created xsi:type="dcterms:W3CDTF">2025-11-28T10:13:00Z</dcterms:created>
  <dcterms:modified xsi:type="dcterms:W3CDTF">2026-02-05T11:54:00Z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1E3E4820B38E42A3A88F4D3887084B03_13</vt:lpwstr>
  </property>
</Properties>
</file>